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F32" w:rsidRDefault="00990015" w:rsidP="00E44F32">
      <w:pPr>
        <w:pStyle w:val="NormalWeb"/>
        <w:shd w:val="clear" w:color="auto" w:fill="FFFFFF"/>
        <w:spacing w:before="120" w:beforeAutospacing="0" w:after="120" w:afterAutospacing="0" w:line="234" w:lineRule="atLeast"/>
        <w:jc w:val="center"/>
        <w:rPr>
          <w:b/>
          <w:bCs/>
          <w:color w:val="000000"/>
        </w:rPr>
      </w:pPr>
      <w:r w:rsidRPr="00D23BF4">
        <w:rPr>
          <w:b/>
          <w:bCs/>
          <w:color w:val="000000"/>
          <w:lang w:val="vi-VN"/>
        </w:rPr>
        <w:t xml:space="preserve">II. CHI TIẾT CÁC NHIỆM VỤ QUÁ HẠN CHƯA HOÀN THÀNH GIAO TẠI </w:t>
      </w:r>
      <w:r w:rsidRPr="00024419">
        <w:rPr>
          <w:b/>
          <w:bCs/>
          <w:color w:val="FF0000"/>
          <w:lang w:val="vi-VN"/>
        </w:rPr>
        <w:t xml:space="preserve">VĂN BẢN KHÔNG MẬT </w:t>
      </w:r>
    </w:p>
    <w:p w:rsidR="00990015" w:rsidRPr="00C96390" w:rsidRDefault="00990015" w:rsidP="00E44F32">
      <w:pPr>
        <w:pStyle w:val="NormalWeb"/>
        <w:shd w:val="clear" w:color="auto" w:fill="FFFFFF"/>
        <w:spacing w:before="120" w:beforeAutospacing="0" w:after="120" w:afterAutospacing="0" w:line="234" w:lineRule="atLeast"/>
        <w:jc w:val="center"/>
        <w:rPr>
          <w:b/>
          <w:bCs/>
          <w:color w:val="000000"/>
        </w:rPr>
      </w:pPr>
      <w:r w:rsidRPr="00D23BF4">
        <w:rPr>
          <w:b/>
          <w:bCs/>
          <w:color w:val="000000"/>
          <w:lang w:val="vi-VN"/>
        </w:rPr>
        <w:t>(gồm cả nhiệm vụ giao tại văn bả</w:t>
      </w:r>
      <w:r w:rsidRPr="00C96390">
        <w:rPr>
          <w:b/>
          <w:bCs/>
          <w:color w:val="000000"/>
          <w:lang w:val="vi-VN"/>
        </w:rPr>
        <w:t>n quy phạm pháp luật)</w:t>
      </w:r>
    </w:p>
    <w:tbl>
      <w:tblPr>
        <w:tblW w:w="14884" w:type="dxa"/>
        <w:tblInd w:w="108" w:type="dxa"/>
        <w:tblLook w:val="04A0" w:firstRow="1" w:lastRow="0" w:firstColumn="1" w:lastColumn="0" w:noHBand="0" w:noVBand="1"/>
      </w:tblPr>
      <w:tblGrid>
        <w:gridCol w:w="1134"/>
        <w:gridCol w:w="2977"/>
        <w:gridCol w:w="3827"/>
        <w:gridCol w:w="1843"/>
        <w:gridCol w:w="5103"/>
      </w:tblGrid>
      <w:tr w:rsidR="00990015" w:rsidRPr="00C96390" w:rsidTr="004A3A2E">
        <w:trPr>
          <w:trHeight w:val="514"/>
          <w:tblHeader/>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90015" w:rsidRPr="00C96390" w:rsidRDefault="00990015" w:rsidP="00D23BF4">
            <w:pPr>
              <w:spacing w:after="0" w:line="240" w:lineRule="auto"/>
              <w:jc w:val="center"/>
              <w:rPr>
                <w:rFonts w:cs="Times New Roman"/>
                <w:b/>
                <w:bCs/>
                <w:color w:val="000000"/>
                <w:sz w:val="24"/>
                <w:szCs w:val="24"/>
              </w:rPr>
            </w:pPr>
            <w:r w:rsidRPr="00C96390">
              <w:rPr>
                <w:rFonts w:cs="Times New Roman"/>
                <w:b/>
                <w:bCs/>
                <w:color w:val="000000"/>
                <w:sz w:val="24"/>
                <w:szCs w:val="24"/>
              </w:rPr>
              <w:t>STT</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rsidR="00990015" w:rsidRPr="00C96390" w:rsidRDefault="00990015" w:rsidP="00D23BF4">
            <w:pPr>
              <w:spacing w:after="0" w:line="240" w:lineRule="auto"/>
              <w:jc w:val="center"/>
              <w:rPr>
                <w:rFonts w:cs="Times New Roman"/>
                <w:b/>
                <w:bCs/>
                <w:color w:val="000000"/>
                <w:sz w:val="24"/>
                <w:szCs w:val="24"/>
              </w:rPr>
            </w:pPr>
            <w:bookmarkStart w:id="0" w:name="RANGE!B23"/>
            <w:r w:rsidRPr="00C96390">
              <w:rPr>
                <w:rFonts w:cs="Times New Roman"/>
                <w:b/>
                <w:bCs/>
                <w:color w:val="000000"/>
                <w:sz w:val="24"/>
                <w:szCs w:val="24"/>
              </w:rPr>
              <w:t>Văn bản giao nhiệm vụ</w:t>
            </w:r>
            <w:bookmarkEnd w:id="0"/>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990015" w:rsidRPr="00C96390" w:rsidRDefault="00990015" w:rsidP="00D23BF4">
            <w:pPr>
              <w:spacing w:after="0" w:line="240" w:lineRule="auto"/>
              <w:jc w:val="center"/>
              <w:rPr>
                <w:rFonts w:cs="Times New Roman"/>
                <w:b/>
                <w:bCs/>
                <w:color w:val="000000"/>
                <w:sz w:val="24"/>
                <w:szCs w:val="24"/>
              </w:rPr>
            </w:pPr>
            <w:r w:rsidRPr="00C96390">
              <w:rPr>
                <w:rFonts w:cs="Times New Roman"/>
                <w:b/>
                <w:bCs/>
                <w:color w:val="000000"/>
                <w:sz w:val="24"/>
                <w:szCs w:val="24"/>
              </w:rPr>
              <w:t>Nội dung nhiệm vụ</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990015" w:rsidRPr="00C96390" w:rsidRDefault="00990015" w:rsidP="00D23BF4">
            <w:pPr>
              <w:spacing w:after="0" w:line="240" w:lineRule="auto"/>
              <w:jc w:val="center"/>
              <w:rPr>
                <w:rFonts w:cs="Times New Roman"/>
                <w:b/>
                <w:bCs/>
                <w:color w:val="000000"/>
                <w:sz w:val="24"/>
                <w:szCs w:val="24"/>
              </w:rPr>
            </w:pPr>
            <w:r w:rsidRPr="00C96390">
              <w:rPr>
                <w:rFonts w:cs="Times New Roman"/>
                <w:b/>
                <w:bCs/>
                <w:color w:val="000000"/>
                <w:sz w:val="24"/>
                <w:szCs w:val="24"/>
              </w:rPr>
              <w:t>Thời hạn thực hiện</w:t>
            </w:r>
          </w:p>
        </w:tc>
        <w:tc>
          <w:tcPr>
            <w:tcW w:w="5103" w:type="dxa"/>
            <w:tcBorders>
              <w:top w:val="single" w:sz="4" w:space="0" w:color="auto"/>
              <w:left w:val="nil"/>
              <w:bottom w:val="single" w:sz="4" w:space="0" w:color="auto"/>
              <w:right w:val="single" w:sz="4" w:space="0" w:color="auto"/>
            </w:tcBorders>
            <w:shd w:val="clear" w:color="000000" w:fill="FFFFFF"/>
            <w:vAlign w:val="center"/>
            <w:hideMark/>
          </w:tcPr>
          <w:p w:rsidR="00990015" w:rsidRPr="00C96390" w:rsidRDefault="00990015" w:rsidP="00D23BF4">
            <w:pPr>
              <w:spacing w:after="0" w:line="240" w:lineRule="auto"/>
              <w:jc w:val="center"/>
              <w:rPr>
                <w:rFonts w:cs="Times New Roman"/>
                <w:b/>
                <w:bCs/>
                <w:color w:val="000000"/>
                <w:sz w:val="24"/>
                <w:szCs w:val="24"/>
              </w:rPr>
            </w:pPr>
            <w:r w:rsidRPr="00C96390">
              <w:rPr>
                <w:rFonts w:cs="Times New Roman"/>
                <w:b/>
                <w:bCs/>
                <w:color w:val="000000"/>
                <w:sz w:val="24"/>
                <w:szCs w:val="24"/>
              </w:rPr>
              <w:t>Giả</w:t>
            </w:r>
            <w:r w:rsidR="00D23BF4">
              <w:rPr>
                <w:rFonts w:cs="Times New Roman"/>
                <w:b/>
                <w:bCs/>
                <w:color w:val="000000"/>
                <w:sz w:val="24"/>
                <w:szCs w:val="24"/>
              </w:rPr>
              <w:t>i trình nguyên nhân/</w:t>
            </w:r>
            <w:r w:rsidRPr="00C96390">
              <w:rPr>
                <w:rFonts w:cs="Times New Roman"/>
                <w:b/>
                <w:bCs/>
                <w:color w:val="000000"/>
                <w:sz w:val="24"/>
                <w:szCs w:val="24"/>
              </w:rPr>
              <w:t>kiến nghị</w:t>
            </w:r>
          </w:p>
        </w:tc>
      </w:tr>
      <w:tr w:rsidR="00990015" w:rsidRPr="00C96390" w:rsidTr="004A3A2E">
        <w:trPr>
          <w:trHeight w:val="315"/>
          <w:tblHeader/>
        </w:trPr>
        <w:tc>
          <w:tcPr>
            <w:tcW w:w="1134" w:type="dxa"/>
            <w:tcBorders>
              <w:top w:val="nil"/>
              <w:left w:val="single" w:sz="4" w:space="0" w:color="auto"/>
              <w:bottom w:val="single" w:sz="4" w:space="0" w:color="auto"/>
              <w:right w:val="single" w:sz="4" w:space="0" w:color="auto"/>
            </w:tcBorders>
            <w:shd w:val="clear" w:color="000000" w:fill="FFFFFF"/>
            <w:vAlign w:val="center"/>
            <w:hideMark/>
          </w:tcPr>
          <w:p w:rsidR="00990015" w:rsidRPr="00C96390" w:rsidRDefault="00990015" w:rsidP="00D23BF4">
            <w:pPr>
              <w:spacing w:after="0" w:line="240" w:lineRule="auto"/>
              <w:jc w:val="center"/>
              <w:rPr>
                <w:rFonts w:cs="Times New Roman"/>
                <w:color w:val="000000"/>
                <w:sz w:val="24"/>
                <w:szCs w:val="24"/>
              </w:rPr>
            </w:pPr>
            <w:r w:rsidRPr="00C96390">
              <w:rPr>
                <w:rFonts w:cs="Times New Roman"/>
                <w:color w:val="000000"/>
                <w:sz w:val="24"/>
                <w:szCs w:val="24"/>
              </w:rPr>
              <w:t>(1)</w:t>
            </w:r>
          </w:p>
        </w:tc>
        <w:tc>
          <w:tcPr>
            <w:tcW w:w="2977" w:type="dxa"/>
            <w:tcBorders>
              <w:top w:val="nil"/>
              <w:left w:val="nil"/>
              <w:bottom w:val="single" w:sz="4" w:space="0" w:color="auto"/>
              <w:right w:val="single" w:sz="4" w:space="0" w:color="auto"/>
            </w:tcBorders>
            <w:shd w:val="clear" w:color="000000" w:fill="FFFFFF"/>
            <w:vAlign w:val="center"/>
            <w:hideMark/>
          </w:tcPr>
          <w:p w:rsidR="00990015" w:rsidRPr="00C96390" w:rsidRDefault="00990015" w:rsidP="00D23BF4">
            <w:pPr>
              <w:spacing w:after="0" w:line="240" w:lineRule="auto"/>
              <w:jc w:val="center"/>
              <w:rPr>
                <w:rFonts w:cs="Times New Roman"/>
                <w:color w:val="000000"/>
                <w:sz w:val="24"/>
                <w:szCs w:val="24"/>
              </w:rPr>
            </w:pPr>
            <w:r w:rsidRPr="00C96390">
              <w:rPr>
                <w:rFonts w:cs="Times New Roman"/>
                <w:color w:val="000000"/>
                <w:sz w:val="24"/>
                <w:szCs w:val="24"/>
              </w:rPr>
              <w:t>(2)</w:t>
            </w:r>
          </w:p>
        </w:tc>
        <w:tc>
          <w:tcPr>
            <w:tcW w:w="3827" w:type="dxa"/>
            <w:tcBorders>
              <w:top w:val="nil"/>
              <w:left w:val="nil"/>
              <w:bottom w:val="single" w:sz="4" w:space="0" w:color="auto"/>
              <w:right w:val="single" w:sz="4" w:space="0" w:color="auto"/>
            </w:tcBorders>
            <w:shd w:val="clear" w:color="000000" w:fill="FFFFFF"/>
            <w:vAlign w:val="center"/>
            <w:hideMark/>
          </w:tcPr>
          <w:p w:rsidR="00990015" w:rsidRPr="00C96390" w:rsidRDefault="00990015" w:rsidP="00D23BF4">
            <w:pPr>
              <w:spacing w:after="0" w:line="240" w:lineRule="auto"/>
              <w:jc w:val="center"/>
              <w:rPr>
                <w:rFonts w:cs="Times New Roman"/>
                <w:color w:val="000000"/>
                <w:sz w:val="24"/>
                <w:szCs w:val="24"/>
              </w:rPr>
            </w:pPr>
            <w:r w:rsidRPr="00C96390">
              <w:rPr>
                <w:rFonts w:cs="Times New Roman"/>
                <w:color w:val="000000"/>
                <w:sz w:val="24"/>
                <w:szCs w:val="24"/>
              </w:rPr>
              <w:t>(3)</w:t>
            </w:r>
          </w:p>
        </w:tc>
        <w:tc>
          <w:tcPr>
            <w:tcW w:w="1843" w:type="dxa"/>
            <w:tcBorders>
              <w:top w:val="nil"/>
              <w:left w:val="nil"/>
              <w:bottom w:val="single" w:sz="4" w:space="0" w:color="auto"/>
              <w:right w:val="single" w:sz="4" w:space="0" w:color="auto"/>
            </w:tcBorders>
            <w:shd w:val="clear" w:color="000000" w:fill="FFFFFF"/>
            <w:vAlign w:val="center"/>
            <w:hideMark/>
          </w:tcPr>
          <w:p w:rsidR="00990015" w:rsidRPr="00C96390" w:rsidRDefault="00990015" w:rsidP="00D23BF4">
            <w:pPr>
              <w:spacing w:after="0" w:line="240" w:lineRule="auto"/>
              <w:jc w:val="center"/>
              <w:rPr>
                <w:rFonts w:cs="Times New Roman"/>
                <w:color w:val="000000"/>
                <w:sz w:val="24"/>
                <w:szCs w:val="24"/>
              </w:rPr>
            </w:pPr>
            <w:r w:rsidRPr="00C96390">
              <w:rPr>
                <w:rFonts w:cs="Times New Roman"/>
                <w:color w:val="000000"/>
                <w:sz w:val="24"/>
                <w:szCs w:val="24"/>
              </w:rPr>
              <w:t>(4)</w:t>
            </w:r>
          </w:p>
        </w:tc>
        <w:tc>
          <w:tcPr>
            <w:tcW w:w="5103" w:type="dxa"/>
            <w:tcBorders>
              <w:top w:val="nil"/>
              <w:left w:val="nil"/>
              <w:bottom w:val="single" w:sz="4" w:space="0" w:color="auto"/>
              <w:right w:val="single" w:sz="4" w:space="0" w:color="auto"/>
            </w:tcBorders>
            <w:shd w:val="clear" w:color="000000" w:fill="FFFFFF"/>
            <w:vAlign w:val="center"/>
            <w:hideMark/>
          </w:tcPr>
          <w:p w:rsidR="00990015" w:rsidRPr="00C96390" w:rsidRDefault="00990015" w:rsidP="00D23BF4">
            <w:pPr>
              <w:spacing w:after="0" w:line="240" w:lineRule="auto"/>
              <w:jc w:val="center"/>
              <w:rPr>
                <w:rFonts w:cs="Times New Roman"/>
                <w:color w:val="000000"/>
                <w:sz w:val="24"/>
                <w:szCs w:val="24"/>
              </w:rPr>
            </w:pPr>
            <w:r w:rsidRPr="00C96390">
              <w:rPr>
                <w:rFonts w:cs="Times New Roman"/>
                <w:color w:val="000000"/>
                <w:sz w:val="24"/>
                <w:szCs w:val="24"/>
              </w:rPr>
              <w:t>(5)</w:t>
            </w:r>
          </w:p>
        </w:tc>
      </w:tr>
      <w:tr w:rsidR="002149F5" w:rsidRPr="00C96390" w:rsidTr="00991FC4">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rsidR="002149F5" w:rsidRPr="005F1D36" w:rsidRDefault="002149F5" w:rsidP="00D23BF4">
            <w:pPr>
              <w:spacing w:after="0" w:line="240" w:lineRule="auto"/>
              <w:jc w:val="center"/>
              <w:rPr>
                <w:rFonts w:cs="Times New Roman"/>
                <w:b/>
                <w:color w:val="FF0000"/>
                <w:sz w:val="24"/>
                <w:szCs w:val="24"/>
                <w:lang w:val="en-US"/>
              </w:rPr>
            </w:pPr>
            <w:r w:rsidRPr="005F1D36">
              <w:rPr>
                <w:rFonts w:cs="Times New Roman"/>
                <w:b/>
                <w:color w:val="FF0000"/>
                <w:sz w:val="24"/>
                <w:szCs w:val="24"/>
                <w:lang w:val="en-US"/>
              </w:rPr>
              <w:t>I</w:t>
            </w:r>
          </w:p>
        </w:tc>
        <w:tc>
          <w:tcPr>
            <w:tcW w:w="13750" w:type="dxa"/>
            <w:gridSpan w:val="4"/>
            <w:tcBorders>
              <w:top w:val="nil"/>
              <w:left w:val="nil"/>
              <w:bottom w:val="single" w:sz="4" w:space="0" w:color="auto"/>
              <w:right w:val="single" w:sz="4" w:space="0" w:color="auto"/>
            </w:tcBorders>
            <w:shd w:val="clear" w:color="000000" w:fill="FFFFFF"/>
            <w:vAlign w:val="center"/>
          </w:tcPr>
          <w:p w:rsidR="002149F5" w:rsidRPr="003B105E" w:rsidRDefault="002149F5" w:rsidP="002149F5">
            <w:pPr>
              <w:spacing w:after="0" w:line="240" w:lineRule="auto"/>
              <w:rPr>
                <w:rFonts w:cs="Times New Roman"/>
                <w:color w:val="FF0000"/>
                <w:sz w:val="24"/>
                <w:szCs w:val="24"/>
              </w:rPr>
            </w:pPr>
            <w:r w:rsidRPr="005F1D36">
              <w:rPr>
                <w:rFonts w:cs="Times New Roman"/>
                <w:b/>
                <w:color w:val="FF0000"/>
                <w:sz w:val="24"/>
                <w:szCs w:val="24"/>
                <w:lang w:val="en-US"/>
              </w:rPr>
              <w:t>Sở Thông tin và Truyền thông</w:t>
            </w:r>
            <w:r w:rsidRPr="003B105E">
              <w:rPr>
                <w:rFonts w:cs="Times New Roman"/>
                <w:color w:val="FF0000"/>
                <w:sz w:val="24"/>
                <w:szCs w:val="24"/>
              </w:rPr>
              <w:t> </w:t>
            </w:r>
          </w:p>
        </w:tc>
      </w:tr>
      <w:tr w:rsidR="00F9610B" w:rsidRPr="00C96390" w:rsidTr="007B4BF5">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tcPr>
          <w:p w:rsidR="00F9610B" w:rsidRPr="005F00D7" w:rsidRDefault="00F9610B" w:rsidP="00D23BF4">
            <w:pPr>
              <w:spacing w:after="0" w:line="240" w:lineRule="auto"/>
              <w:jc w:val="center"/>
              <w:rPr>
                <w:rFonts w:cs="Times New Roman"/>
                <w:color w:val="000000"/>
                <w:sz w:val="24"/>
                <w:szCs w:val="24"/>
                <w:lang w:val="en-US"/>
              </w:rPr>
            </w:pPr>
            <w:r>
              <w:rPr>
                <w:rFonts w:cs="Times New Roman"/>
                <w:color w:val="000000"/>
                <w:sz w:val="24"/>
                <w:szCs w:val="24"/>
                <w:lang w:val="en-US"/>
              </w:rPr>
              <w:t>1</w:t>
            </w:r>
          </w:p>
        </w:tc>
        <w:tc>
          <w:tcPr>
            <w:tcW w:w="2977" w:type="dxa"/>
            <w:tcBorders>
              <w:top w:val="nil"/>
              <w:left w:val="nil"/>
              <w:bottom w:val="single" w:sz="4" w:space="0" w:color="auto"/>
              <w:right w:val="single" w:sz="4" w:space="0" w:color="auto"/>
            </w:tcBorders>
            <w:shd w:val="clear" w:color="000000" w:fill="FFFFFF"/>
            <w:vAlign w:val="center"/>
          </w:tcPr>
          <w:p w:rsidR="00F9610B" w:rsidRPr="00C96390" w:rsidRDefault="00F9610B" w:rsidP="005F00D7">
            <w:pPr>
              <w:spacing w:after="0" w:line="240" w:lineRule="auto"/>
              <w:jc w:val="center"/>
              <w:rPr>
                <w:rFonts w:cs="Times New Roman"/>
                <w:color w:val="000000"/>
                <w:sz w:val="24"/>
                <w:szCs w:val="24"/>
              </w:rPr>
            </w:pPr>
            <w:r>
              <w:rPr>
                <w:rFonts w:cs="Times New Roman"/>
                <w:color w:val="000000"/>
                <w:sz w:val="24"/>
                <w:szCs w:val="24"/>
                <w:lang w:val="en-US"/>
              </w:rPr>
              <w:t xml:space="preserve">Công văn số </w:t>
            </w:r>
            <w:r>
              <w:rPr>
                <w:rFonts w:cs="Times New Roman"/>
                <w:color w:val="000000"/>
                <w:sz w:val="24"/>
                <w:szCs w:val="24"/>
              </w:rPr>
              <w:t xml:space="preserve">4132/UBND-KGVX </w:t>
            </w:r>
            <w:r w:rsidRPr="00B90B44">
              <w:rPr>
                <w:rFonts w:cs="Times New Roman"/>
                <w:color w:val="000000"/>
                <w:sz w:val="24"/>
                <w:szCs w:val="24"/>
              </w:rPr>
              <w:t>ngày 12/8/2020</w:t>
            </w:r>
          </w:p>
        </w:tc>
        <w:tc>
          <w:tcPr>
            <w:tcW w:w="3827" w:type="dxa"/>
            <w:tcBorders>
              <w:top w:val="nil"/>
              <w:left w:val="nil"/>
              <w:bottom w:val="single" w:sz="4" w:space="0" w:color="auto"/>
              <w:right w:val="single" w:sz="4" w:space="0" w:color="auto"/>
            </w:tcBorders>
            <w:shd w:val="clear" w:color="000000" w:fill="FFFFFF"/>
            <w:vAlign w:val="center"/>
          </w:tcPr>
          <w:p w:rsidR="00F9610B" w:rsidRPr="00C96390" w:rsidRDefault="00F9610B" w:rsidP="00A57D27">
            <w:pPr>
              <w:spacing w:after="0" w:line="240" w:lineRule="auto"/>
              <w:jc w:val="both"/>
              <w:rPr>
                <w:rFonts w:cs="Times New Roman"/>
                <w:color w:val="000000"/>
                <w:sz w:val="24"/>
                <w:szCs w:val="24"/>
              </w:rPr>
            </w:pPr>
            <w:r w:rsidRPr="005F00D7">
              <w:rPr>
                <w:rFonts w:cs="Times New Roman"/>
                <w:color w:val="000000"/>
                <w:sz w:val="24"/>
                <w:szCs w:val="24"/>
              </w:rPr>
              <w:t>Tham mưu quy định áp dụng các định mức kinh tế - kỹ thuật về sản xuất chương trình phát thanh theo Thông tư số 09/2020/TT-BTTTT</w:t>
            </w:r>
          </w:p>
        </w:tc>
        <w:tc>
          <w:tcPr>
            <w:tcW w:w="1843" w:type="dxa"/>
            <w:tcBorders>
              <w:top w:val="nil"/>
              <w:left w:val="nil"/>
              <w:bottom w:val="single" w:sz="4" w:space="0" w:color="auto"/>
              <w:right w:val="single" w:sz="4" w:space="0" w:color="auto"/>
            </w:tcBorders>
            <w:shd w:val="clear" w:color="000000" w:fill="FFFFFF"/>
            <w:vAlign w:val="center"/>
          </w:tcPr>
          <w:p w:rsidR="00F9610B" w:rsidRPr="00FC233D" w:rsidRDefault="00F9610B" w:rsidP="005F00D7">
            <w:pPr>
              <w:spacing w:after="0" w:line="240" w:lineRule="auto"/>
              <w:jc w:val="center"/>
              <w:rPr>
                <w:rFonts w:cs="Times New Roman"/>
                <w:color w:val="000000"/>
                <w:sz w:val="24"/>
                <w:szCs w:val="24"/>
                <w:lang w:val="en-US"/>
              </w:rPr>
            </w:pPr>
          </w:p>
        </w:tc>
        <w:tc>
          <w:tcPr>
            <w:tcW w:w="5103" w:type="dxa"/>
            <w:vMerge w:val="restart"/>
            <w:tcBorders>
              <w:top w:val="nil"/>
              <w:left w:val="nil"/>
              <w:right w:val="single" w:sz="4" w:space="0" w:color="auto"/>
            </w:tcBorders>
            <w:shd w:val="clear" w:color="000000" w:fill="FFFFFF"/>
            <w:vAlign w:val="center"/>
          </w:tcPr>
          <w:p w:rsidR="00F9610B" w:rsidRPr="004B1A43" w:rsidRDefault="004B1A43" w:rsidP="00D23BF4">
            <w:pPr>
              <w:spacing w:after="0" w:line="240" w:lineRule="auto"/>
              <w:jc w:val="center"/>
              <w:rPr>
                <w:rFonts w:cs="Times New Roman"/>
                <w:color w:val="000000"/>
                <w:sz w:val="24"/>
                <w:szCs w:val="24"/>
                <w:lang w:val="en-US"/>
              </w:rPr>
            </w:pPr>
            <w:r>
              <w:rPr>
                <w:rFonts w:cs="Times New Roman"/>
                <w:color w:val="000000"/>
                <w:sz w:val="24"/>
                <w:szCs w:val="24"/>
                <w:lang w:val="en-US"/>
              </w:rPr>
              <w:t>Sở Thông tin và Truyền thông giải trình đang chờ hướng dẫn của Bộ Thông tin và Truyền thông</w:t>
            </w:r>
          </w:p>
        </w:tc>
      </w:tr>
      <w:tr w:rsidR="00F9610B" w:rsidRPr="00C96390" w:rsidTr="007B4BF5">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tcPr>
          <w:p w:rsidR="00F9610B" w:rsidRPr="003B105E" w:rsidRDefault="00F9610B" w:rsidP="00D23BF4">
            <w:pPr>
              <w:spacing w:after="0" w:line="240" w:lineRule="auto"/>
              <w:jc w:val="center"/>
              <w:rPr>
                <w:rFonts w:cs="Times New Roman"/>
                <w:color w:val="000000"/>
                <w:sz w:val="24"/>
                <w:szCs w:val="24"/>
                <w:lang w:val="en-US"/>
              </w:rPr>
            </w:pPr>
            <w:r>
              <w:rPr>
                <w:rFonts w:cs="Times New Roman"/>
                <w:color w:val="000000"/>
                <w:sz w:val="24"/>
                <w:szCs w:val="24"/>
                <w:lang w:val="en-US"/>
              </w:rPr>
              <w:t>2</w:t>
            </w:r>
          </w:p>
        </w:tc>
        <w:tc>
          <w:tcPr>
            <w:tcW w:w="2977" w:type="dxa"/>
            <w:tcBorders>
              <w:top w:val="nil"/>
              <w:left w:val="nil"/>
              <w:bottom w:val="single" w:sz="4" w:space="0" w:color="auto"/>
              <w:right w:val="single" w:sz="4" w:space="0" w:color="auto"/>
            </w:tcBorders>
            <w:shd w:val="clear" w:color="000000" w:fill="FFFFFF"/>
            <w:vAlign w:val="center"/>
          </w:tcPr>
          <w:p w:rsidR="00F9610B" w:rsidRPr="00C96390" w:rsidRDefault="00F9610B" w:rsidP="005F00D7">
            <w:pPr>
              <w:spacing w:after="0" w:line="240" w:lineRule="auto"/>
              <w:jc w:val="center"/>
              <w:rPr>
                <w:rFonts w:cs="Times New Roman"/>
                <w:color w:val="000000"/>
                <w:sz w:val="24"/>
                <w:szCs w:val="24"/>
              </w:rPr>
            </w:pPr>
            <w:r>
              <w:rPr>
                <w:rFonts w:cs="Times New Roman"/>
                <w:color w:val="000000"/>
                <w:sz w:val="24"/>
                <w:szCs w:val="24"/>
                <w:lang w:val="en-US"/>
              </w:rPr>
              <w:t xml:space="preserve">Công văn số </w:t>
            </w:r>
            <w:r>
              <w:rPr>
                <w:rFonts w:cs="Times New Roman"/>
                <w:color w:val="000000"/>
                <w:sz w:val="24"/>
                <w:szCs w:val="24"/>
              </w:rPr>
              <w:t>119/UBND-KGVX</w:t>
            </w:r>
            <w:r>
              <w:rPr>
                <w:rFonts w:cs="Times New Roman"/>
                <w:color w:val="000000"/>
                <w:sz w:val="24"/>
                <w:szCs w:val="24"/>
                <w:lang w:val="en-US"/>
              </w:rPr>
              <w:t xml:space="preserve"> </w:t>
            </w:r>
            <w:r w:rsidRPr="005F00D7">
              <w:rPr>
                <w:rFonts w:cs="Times New Roman"/>
                <w:color w:val="000000"/>
                <w:sz w:val="24"/>
                <w:szCs w:val="24"/>
              </w:rPr>
              <w:t>ngày 07/01/2021</w:t>
            </w:r>
          </w:p>
        </w:tc>
        <w:tc>
          <w:tcPr>
            <w:tcW w:w="3827" w:type="dxa"/>
            <w:tcBorders>
              <w:top w:val="nil"/>
              <w:left w:val="nil"/>
              <w:bottom w:val="single" w:sz="4" w:space="0" w:color="auto"/>
              <w:right w:val="single" w:sz="4" w:space="0" w:color="auto"/>
            </w:tcBorders>
            <w:shd w:val="clear" w:color="000000" w:fill="FFFFFF"/>
            <w:vAlign w:val="center"/>
          </w:tcPr>
          <w:p w:rsidR="00F9610B" w:rsidRPr="00C96390" w:rsidRDefault="00F9610B" w:rsidP="00A57D27">
            <w:pPr>
              <w:spacing w:after="0" w:line="240" w:lineRule="auto"/>
              <w:jc w:val="both"/>
              <w:rPr>
                <w:rFonts w:cs="Times New Roman"/>
                <w:color w:val="000000"/>
                <w:sz w:val="24"/>
                <w:szCs w:val="24"/>
              </w:rPr>
            </w:pPr>
            <w:r w:rsidRPr="005F00D7">
              <w:rPr>
                <w:rFonts w:cs="Times New Roman"/>
                <w:color w:val="000000"/>
                <w:sz w:val="24"/>
                <w:szCs w:val="24"/>
              </w:rPr>
              <w:t>V/v tham mưu triển khai Thông tư số 42/2020/TT-BTTTT ban hành Định mức kinh tế - kỹ thuật hoạt động xuất bản</w:t>
            </w:r>
          </w:p>
        </w:tc>
        <w:tc>
          <w:tcPr>
            <w:tcW w:w="1843" w:type="dxa"/>
            <w:tcBorders>
              <w:top w:val="nil"/>
              <w:left w:val="nil"/>
              <w:bottom w:val="single" w:sz="4" w:space="0" w:color="auto"/>
              <w:right w:val="single" w:sz="4" w:space="0" w:color="auto"/>
            </w:tcBorders>
            <w:shd w:val="clear" w:color="000000" w:fill="FFFFFF"/>
            <w:vAlign w:val="center"/>
          </w:tcPr>
          <w:p w:rsidR="00F9610B" w:rsidRPr="00C96390" w:rsidRDefault="00F9610B" w:rsidP="00D23BF4">
            <w:pPr>
              <w:spacing w:after="0" w:line="240" w:lineRule="auto"/>
              <w:jc w:val="center"/>
              <w:rPr>
                <w:rFonts w:cs="Times New Roman"/>
                <w:color w:val="000000"/>
                <w:sz w:val="24"/>
                <w:szCs w:val="24"/>
              </w:rPr>
            </w:pPr>
            <w:r>
              <w:rPr>
                <w:rFonts w:cs="Times New Roman"/>
                <w:color w:val="000000"/>
                <w:sz w:val="24"/>
                <w:szCs w:val="24"/>
              </w:rPr>
              <w:t>12/</w:t>
            </w:r>
            <w:r w:rsidRPr="005F00D7">
              <w:rPr>
                <w:rFonts w:cs="Times New Roman"/>
                <w:color w:val="000000"/>
                <w:sz w:val="24"/>
                <w:szCs w:val="24"/>
              </w:rPr>
              <w:t>3/2021</w:t>
            </w:r>
          </w:p>
        </w:tc>
        <w:tc>
          <w:tcPr>
            <w:tcW w:w="5103" w:type="dxa"/>
            <w:vMerge/>
            <w:tcBorders>
              <w:left w:val="nil"/>
              <w:bottom w:val="single" w:sz="4" w:space="0" w:color="auto"/>
              <w:right w:val="single" w:sz="4" w:space="0" w:color="auto"/>
            </w:tcBorders>
            <w:shd w:val="clear" w:color="000000" w:fill="FFFFFF"/>
            <w:vAlign w:val="center"/>
          </w:tcPr>
          <w:p w:rsidR="00F9610B" w:rsidRPr="00C96390" w:rsidRDefault="00F9610B" w:rsidP="00D23BF4">
            <w:pPr>
              <w:spacing w:after="0" w:line="240" w:lineRule="auto"/>
              <w:jc w:val="center"/>
              <w:rPr>
                <w:rFonts w:cs="Times New Roman"/>
                <w:color w:val="000000"/>
                <w:sz w:val="24"/>
                <w:szCs w:val="24"/>
              </w:rPr>
            </w:pPr>
          </w:p>
        </w:tc>
      </w:tr>
      <w:tr w:rsidR="009B2C59" w:rsidRPr="00C96390" w:rsidTr="008C6A47">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tcPr>
          <w:p w:rsidR="009B2C59" w:rsidRPr="008F48AB" w:rsidRDefault="009B2C59" w:rsidP="00D23BF4">
            <w:pPr>
              <w:spacing w:after="0" w:line="240" w:lineRule="auto"/>
              <w:jc w:val="center"/>
              <w:rPr>
                <w:rFonts w:cs="Times New Roman"/>
                <w:color w:val="FF0000"/>
                <w:sz w:val="24"/>
                <w:szCs w:val="24"/>
                <w:lang w:val="en-US"/>
              </w:rPr>
            </w:pPr>
            <w:r w:rsidRPr="008F48AB">
              <w:rPr>
                <w:rFonts w:cs="Times New Roman"/>
                <w:color w:val="FF0000"/>
                <w:sz w:val="24"/>
                <w:szCs w:val="24"/>
                <w:lang w:val="en-US"/>
              </w:rPr>
              <w:t>3</w:t>
            </w:r>
          </w:p>
        </w:tc>
        <w:tc>
          <w:tcPr>
            <w:tcW w:w="2977" w:type="dxa"/>
            <w:tcBorders>
              <w:top w:val="nil"/>
              <w:left w:val="nil"/>
              <w:bottom w:val="single" w:sz="4" w:space="0" w:color="auto"/>
              <w:right w:val="single" w:sz="4" w:space="0" w:color="auto"/>
            </w:tcBorders>
            <w:shd w:val="clear" w:color="000000" w:fill="FFFFFF"/>
            <w:vAlign w:val="center"/>
          </w:tcPr>
          <w:p w:rsidR="009B2C59" w:rsidRPr="008F48AB" w:rsidRDefault="009B2C59" w:rsidP="002950B3">
            <w:pPr>
              <w:spacing w:after="0" w:line="240" w:lineRule="auto"/>
              <w:jc w:val="center"/>
              <w:rPr>
                <w:rFonts w:cs="Times New Roman"/>
                <w:b/>
                <w:color w:val="FF0000"/>
                <w:sz w:val="24"/>
                <w:szCs w:val="24"/>
                <w:lang w:val="en-US"/>
              </w:rPr>
            </w:pPr>
            <w:r w:rsidRPr="008F48AB">
              <w:rPr>
                <w:rFonts w:cs="Times New Roman"/>
                <w:color w:val="FF0000"/>
                <w:sz w:val="24"/>
                <w:szCs w:val="24"/>
                <w:lang w:val="en-US"/>
              </w:rPr>
              <w:t>Quyết định số 42/QĐ-UBND  ngày 12/01/2021</w:t>
            </w:r>
          </w:p>
        </w:tc>
        <w:tc>
          <w:tcPr>
            <w:tcW w:w="3827" w:type="dxa"/>
            <w:tcBorders>
              <w:top w:val="nil"/>
              <w:left w:val="nil"/>
              <w:bottom w:val="single" w:sz="4" w:space="0" w:color="auto"/>
              <w:right w:val="single" w:sz="4" w:space="0" w:color="auto"/>
            </w:tcBorders>
            <w:shd w:val="clear" w:color="000000" w:fill="FFFFFF"/>
            <w:vAlign w:val="center"/>
          </w:tcPr>
          <w:p w:rsidR="009B2C59" w:rsidRPr="008F48AB" w:rsidRDefault="009B2C59" w:rsidP="009B2C59">
            <w:pPr>
              <w:jc w:val="both"/>
              <w:rPr>
                <w:rFonts w:cs="Times New Roman"/>
                <w:color w:val="FF0000"/>
                <w:sz w:val="24"/>
                <w:szCs w:val="24"/>
              </w:rPr>
            </w:pPr>
            <w:r w:rsidRPr="008F48AB">
              <w:rPr>
                <w:color w:val="FF0000"/>
                <w:sz w:val="26"/>
                <w:szCs w:val="26"/>
              </w:rPr>
              <w:t>Chương trình của Tỉnh ủy về xây dựng chính quyền điện tử hướng đến chính quyền số và đô thị thông minh</w:t>
            </w:r>
          </w:p>
        </w:tc>
        <w:tc>
          <w:tcPr>
            <w:tcW w:w="1843" w:type="dxa"/>
            <w:tcBorders>
              <w:top w:val="nil"/>
              <w:left w:val="nil"/>
              <w:bottom w:val="single" w:sz="4" w:space="0" w:color="auto"/>
              <w:right w:val="single" w:sz="4" w:space="0" w:color="auto"/>
            </w:tcBorders>
            <w:shd w:val="clear" w:color="000000" w:fill="FFFFFF"/>
            <w:vAlign w:val="center"/>
          </w:tcPr>
          <w:p w:rsidR="009B2C59" w:rsidRPr="008F48AB" w:rsidRDefault="009B2C59" w:rsidP="009B2C59">
            <w:pPr>
              <w:spacing w:after="0" w:line="240" w:lineRule="auto"/>
              <w:jc w:val="center"/>
              <w:rPr>
                <w:rFonts w:cs="Times New Roman"/>
                <w:color w:val="FF0000"/>
                <w:sz w:val="24"/>
                <w:szCs w:val="24"/>
                <w:lang w:val="en-US"/>
              </w:rPr>
            </w:pPr>
            <w:r w:rsidRPr="008F48AB">
              <w:rPr>
                <w:rFonts w:cs="Times New Roman"/>
                <w:color w:val="FF0000"/>
                <w:sz w:val="24"/>
                <w:szCs w:val="24"/>
                <w:lang w:val="en-US"/>
              </w:rPr>
              <w:t>Ngày 15/5/2021</w:t>
            </w:r>
          </w:p>
        </w:tc>
        <w:tc>
          <w:tcPr>
            <w:tcW w:w="5103" w:type="dxa"/>
            <w:tcBorders>
              <w:top w:val="nil"/>
              <w:left w:val="nil"/>
              <w:bottom w:val="single" w:sz="4" w:space="0" w:color="auto"/>
              <w:right w:val="single" w:sz="4" w:space="0" w:color="auto"/>
            </w:tcBorders>
            <w:shd w:val="clear" w:color="000000" w:fill="FFFFFF"/>
            <w:vAlign w:val="center"/>
          </w:tcPr>
          <w:p w:rsidR="009B2C59" w:rsidRPr="008F48AB" w:rsidRDefault="009B2C59" w:rsidP="00D23BF4">
            <w:pPr>
              <w:spacing w:after="0" w:line="240" w:lineRule="auto"/>
              <w:jc w:val="center"/>
              <w:rPr>
                <w:rFonts w:cs="Times New Roman"/>
                <w:color w:val="FF0000"/>
                <w:sz w:val="24"/>
                <w:szCs w:val="24"/>
              </w:rPr>
            </w:pPr>
          </w:p>
        </w:tc>
      </w:tr>
      <w:tr w:rsidR="002149F5" w:rsidRPr="00C96390" w:rsidTr="00643741">
        <w:trPr>
          <w:trHeight w:val="77"/>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3A7C6D" w:rsidRDefault="002149F5" w:rsidP="003A7C6D">
            <w:pPr>
              <w:spacing w:after="0" w:line="240" w:lineRule="auto"/>
              <w:jc w:val="center"/>
              <w:rPr>
                <w:rFonts w:cs="Times New Roman"/>
                <w:b/>
                <w:color w:val="FF0000"/>
                <w:sz w:val="24"/>
                <w:szCs w:val="24"/>
                <w:lang w:val="en-US"/>
              </w:rPr>
            </w:pPr>
            <w:r w:rsidRPr="003A7C6D">
              <w:rPr>
                <w:rFonts w:cs="Times New Roman"/>
                <w:b/>
                <w:color w:val="FF0000"/>
                <w:sz w:val="24"/>
                <w:szCs w:val="24"/>
                <w:lang w:val="en-US"/>
              </w:rPr>
              <w:t>II</w:t>
            </w:r>
          </w:p>
        </w:tc>
        <w:tc>
          <w:tcPr>
            <w:tcW w:w="13750" w:type="dxa"/>
            <w:gridSpan w:val="4"/>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2149F5">
            <w:pPr>
              <w:rPr>
                <w:rFonts w:cs="Times New Roman"/>
                <w:b/>
                <w:color w:val="FF0000"/>
                <w:sz w:val="24"/>
                <w:szCs w:val="24"/>
                <w:lang w:val="en-US"/>
              </w:rPr>
            </w:pPr>
            <w:r w:rsidRPr="003A7C6D">
              <w:rPr>
                <w:rFonts w:cs="Times New Roman"/>
                <w:b/>
                <w:color w:val="FF0000"/>
                <w:sz w:val="24"/>
                <w:szCs w:val="24"/>
                <w:lang w:val="en-US"/>
              </w:rPr>
              <w:t>Sở Tài chính</w:t>
            </w:r>
          </w:p>
        </w:tc>
      </w:tr>
      <w:tr w:rsidR="00FB5C94" w:rsidRPr="00C96390" w:rsidTr="00FB5C94">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B5C94" w:rsidRDefault="008F48AB" w:rsidP="00D23BF4">
            <w:pPr>
              <w:spacing w:after="0" w:line="240" w:lineRule="auto"/>
              <w:jc w:val="center"/>
              <w:rPr>
                <w:rFonts w:cs="Times New Roman"/>
                <w:color w:val="000000"/>
                <w:sz w:val="24"/>
                <w:szCs w:val="24"/>
                <w:lang w:val="en-US"/>
              </w:rPr>
            </w:pPr>
            <w:r>
              <w:rPr>
                <w:rFonts w:cs="Times New Roman"/>
                <w:color w:val="000000"/>
                <w:sz w:val="24"/>
                <w:szCs w:val="24"/>
                <w:lang w:val="en-US"/>
              </w:rPr>
              <w:t>1</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FB5C94" w:rsidRDefault="000A650D" w:rsidP="006C558B">
            <w:pPr>
              <w:jc w:val="center"/>
              <w:rPr>
                <w:rFonts w:cs="Times New Roman"/>
                <w:color w:val="000000"/>
                <w:sz w:val="24"/>
                <w:szCs w:val="24"/>
                <w:lang w:val="en-US"/>
              </w:rPr>
            </w:pPr>
            <w:r>
              <w:rPr>
                <w:rFonts w:cs="Times New Roman"/>
                <w:color w:val="000000"/>
                <w:sz w:val="24"/>
                <w:szCs w:val="24"/>
                <w:lang w:val="en-US"/>
              </w:rPr>
              <w:t>Công văn số 2310/UBND-KGVX ngày 08/02/2021</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FB5C94" w:rsidRPr="0058395C" w:rsidRDefault="000A650D" w:rsidP="003821C4">
            <w:pPr>
              <w:spacing w:after="0" w:line="240" w:lineRule="auto"/>
              <w:jc w:val="center"/>
              <w:rPr>
                <w:rFonts w:cs="Times New Roman"/>
                <w:color w:val="000000"/>
                <w:sz w:val="24"/>
                <w:szCs w:val="24"/>
                <w:lang w:val="en-US"/>
              </w:rPr>
            </w:pPr>
            <w:r>
              <w:rPr>
                <w:rFonts w:cs="Times New Roman"/>
                <w:color w:val="000000"/>
                <w:sz w:val="24"/>
                <w:szCs w:val="24"/>
                <w:lang w:val="en-US"/>
              </w:rPr>
              <w:t>Đề xuất phương án chi trả chế độ các báo sĩ thu hút năm 2020</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FB5C94" w:rsidRDefault="000A650D" w:rsidP="006C558B">
            <w:pPr>
              <w:jc w:val="center"/>
              <w:rPr>
                <w:rFonts w:cs="Times New Roman"/>
                <w:color w:val="000000"/>
                <w:sz w:val="24"/>
                <w:szCs w:val="24"/>
                <w:lang w:val="en-US"/>
              </w:rPr>
            </w:pPr>
            <w:r>
              <w:rPr>
                <w:rFonts w:cs="Times New Roman"/>
                <w:color w:val="000000"/>
                <w:sz w:val="24"/>
                <w:szCs w:val="24"/>
                <w:lang w:val="en-US"/>
              </w:rPr>
              <w:t>21/5/2021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FB5C94" w:rsidRDefault="00766A31" w:rsidP="006C558B">
            <w:pPr>
              <w:jc w:val="center"/>
              <w:rPr>
                <w:rFonts w:cs="Times New Roman"/>
                <w:color w:val="000000"/>
                <w:sz w:val="24"/>
                <w:szCs w:val="24"/>
                <w:lang w:val="en-US"/>
              </w:rPr>
            </w:pPr>
            <w:r>
              <w:rPr>
                <w:rFonts w:cs="Times New Roman"/>
                <w:color w:val="000000"/>
                <w:sz w:val="24"/>
                <w:szCs w:val="24"/>
                <w:lang w:val="en-US"/>
              </w:rPr>
              <w:t>Sở Tài chính đang chờ ý kiến của các cơ quan liên quan</w:t>
            </w:r>
          </w:p>
        </w:tc>
      </w:tr>
      <w:tr w:rsidR="008F48AB" w:rsidRPr="00C96390" w:rsidTr="00FB5C94">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8F48AB" w:rsidRPr="008F48AB" w:rsidRDefault="008F48AB" w:rsidP="00D23BF4">
            <w:pPr>
              <w:spacing w:after="0" w:line="240" w:lineRule="auto"/>
              <w:jc w:val="center"/>
              <w:rPr>
                <w:rFonts w:cs="Times New Roman"/>
                <w:color w:val="FF0000"/>
                <w:sz w:val="24"/>
                <w:szCs w:val="24"/>
                <w:lang w:val="en-US"/>
              </w:rPr>
            </w:pPr>
            <w:r w:rsidRPr="008F48AB">
              <w:rPr>
                <w:rFonts w:cs="Times New Roman"/>
                <w:color w:val="FF0000"/>
                <w:sz w:val="24"/>
                <w:szCs w:val="24"/>
                <w:lang w:val="en-US"/>
              </w:rPr>
              <w:t>2</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8F48AB" w:rsidRPr="008F48AB" w:rsidRDefault="008F48AB" w:rsidP="006C558B">
            <w:pPr>
              <w:jc w:val="center"/>
              <w:rPr>
                <w:rFonts w:cs="Times New Roman"/>
                <w:color w:val="FF0000"/>
                <w:sz w:val="24"/>
                <w:szCs w:val="24"/>
                <w:lang w:val="en-US"/>
              </w:rPr>
            </w:pPr>
            <w:r>
              <w:rPr>
                <w:rFonts w:cs="Times New Roman"/>
                <w:color w:val="FF0000"/>
                <w:sz w:val="24"/>
                <w:szCs w:val="24"/>
                <w:lang w:val="en-US"/>
              </w:rPr>
              <w:t>Thông báo</w:t>
            </w:r>
            <w:r w:rsidRPr="008F48AB">
              <w:rPr>
                <w:rFonts w:cs="Times New Roman"/>
                <w:color w:val="FF0000"/>
                <w:sz w:val="24"/>
                <w:szCs w:val="24"/>
                <w:lang w:val="en-US"/>
              </w:rPr>
              <w:t xml:space="preserve"> số 1142/TB-VPUBND ngày 23/12/2020</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8F48AB" w:rsidRPr="008F48AB" w:rsidRDefault="008F48AB" w:rsidP="003821C4">
            <w:pPr>
              <w:spacing w:after="0" w:line="240" w:lineRule="auto"/>
              <w:jc w:val="center"/>
              <w:rPr>
                <w:rFonts w:cs="Times New Roman"/>
                <w:color w:val="000000"/>
                <w:sz w:val="24"/>
                <w:szCs w:val="24"/>
                <w:lang w:val="en-US"/>
              </w:rPr>
            </w:pPr>
            <w:r w:rsidRPr="008F48AB">
              <w:rPr>
                <w:rFonts w:cs="Times New Roman"/>
                <w:color w:val="FF0000"/>
                <w:sz w:val="24"/>
                <w:szCs w:val="24"/>
                <w:lang w:val="en-US"/>
              </w:rPr>
              <w:t>Quy định giá nước sinh hoạt trên địa bàn tỉnh</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8F48AB" w:rsidRPr="008F48AB" w:rsidRDefault="008F48AB" w:rsidP="006C558B">
            <w:pPr>
              <w:jc w:val="center"/>
              <w:rPr>
                <w:rFonts w:cs="Times New Roman"/>
                <w:color w:val="000000"/>
                <w:sz w:val="24"/>
                <w:szCs w:val="24"/>
                <w:lang w:val="en-US"/>
              </w:rPr>
            </w:pPr>
            <w:r w:rsidRPr="008F48AB">
              <w:rPr>
                <w:rFonts w:cs="Times New Roman"/>
                <w:color w:val="000000"/>
                <w:sz w:val="24"/>
                <w:szCs w:val="24"/>
                <w:lang w:val="en-US"/>
              </w:rPr>
              <w:t xml:space="preserve">Trong tháng </w:t>
            </w:r>
          </w:p>
          <w:p w:rsidR="008F48AB" w:rsidRPr="008F48AB" w:rsidRDefault="008F48AB" w:rsidP="006C558B">
            <w:pPr>
              <w:jc w:val="center"/>
              <w:rPr>
                <w:rFonts w:cs="Times New Roman"/>
                <w:color w:val="000000"/>
                <w:sz w:val="24"/>
                <w:szCs w:val="24"/>
                <w:lang w:val="en-US"/>
              </w:rPr>
            </w:pPr>
            <w:r w:rsidRPr="008F48AB">
              <w:rPr>
                <w:rFonts w:cs="Times New Roman"/>
                <w:color w:val="000000"/>
                <w:sz w:val="24"/>
                <w:szCs w:val="24"/>
                <w:lang w:val="en-US"/>
              </w:rPr>
              <w:t>01/2021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8F48AB" w:rsidRDefault="008F48AB" w:rsidP="006C558B">
            <w:pPr>
              <w:jc w:val="center"/>
              <w:rPr>
                <w:rFonts w:cs="Times New Roman"/>
                <w:color w:val="000000"/>
                <w:sz w:val="24"/>
                <w:szCs w:val="24"/>
                <w:lang w:val="en-US"/>
              </w:rPr>
            </w:pPr>
          </w:p>
        </w:tc>
      </w:tr>
      <w:tr w:rsidR="002149F5" w:rsidRPr="00C96390" w:rsidTr="00D877E3">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3A7C6D" w:rsidRDefault="002149F5" w:rsidP="00D23BF4">
            <w:pPr>
              <w:spacing w:after="0" w:line="240" w:lineRule="auto"/>
              <w:jc w:val="center"/>
              <w:rPr>
                <w:rFonts w:cs="Times New Roman"/>
                <w:b/>
                <w:color w:val="FF0000"/>
                <w:sz w:val="24"/>
                <w:szCs w:val="24"/>
                <w:lang w:val="en-US"/>
              </w:rPr>
            </w:pPr>
            <w:r>
              <w:rPr>
                <w:rFonts w:cs="Times New Roman"/>
                <w:b/>
                <w:color w:val="FF0000"/>
                <w:sz w:val="24"/>
                <w:szCs w:val="24"/>
                <w:lang w:val="en-US"/>
              </w:rPr>
              <w:t>III</w:t>
            </w:r>
          </w:p>
        </w:tc>
        <w:tc>
          <w:tcPr>
            <w:tcW w:w="13750" w:type="dxa"/>
            <w:gridSpan w:val="4"/>
            <w:tcBorders>
              <w:top w:val="single" w:sz="4" w:space="0" w:color="auto"/>
              <w:left w:val="nil"/>
              <w:bottom w:val="single" w:sz="4" w:space="0" w:color="auto"/>
              <w:right w:val="single" w:sz="4" w:space="0" w:color="auto"/>
            </w:tcBorders>
            <w:shd w:val="clear" w:color="000000" w:fill="FFFFFF"/>
            <w:vAlign w:val="center"/>
          </w:tcPr>
          <w:p w:rsidR="002149F5" w:rsidRDefault="002149F5" w:rsidP="002149F5">
            <w:pPr>
              <w:rPr>
                <w:rFonts w:cs="Times New Roman"/>
                <w:color w:val="000000"/>
                <w:sz w:val="24"/>
                <w:szCs w:val="24"/>
                <w:lang w:val="en-US"/>
              </w:rPr>
            </w:pPr>
            <w:r>
              <w:rPr>
                <w:rFonts w:cs="Times New Roman"/>
                <w:b/>
                <w:color w:val="FF0000"/>
                <w:sz w:val="24"/>
                <w:szCs w:val="24"/>
                <w:lang w:val="en-US"/>
              </w:rPr>
              <w:t>Sở Khoa học và Công nghệ</w:t>
            </w:r>
          </w:p>
        </w:tc>
      </w:tr>
      <w:tr w:rsidR="006F78F6" w:rsidRPr="00C96390" w:rsidTr="00840FAE">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tcPr>
          <w:p w:rsidR="006F78F6" w:rsidRPr="002100B4" w:rsidRDefault="006F78F6" w:rsidP="006F78F6">
            <w:pPr>
              <w:jc w:val="center"/>
            </w:pPr>
            <w:r w:rsidRPr="002100B4">
              <w:t>1</w:t>
            </w:r>
          </w:p>
        </w:tc>
        <w:tc>
          <w:tcPr>
            <w:tcW w:w="2977" w:type="dxa"/>
            <w:tcBorders>
              <w:top w:val="single" w:sz="4" w:space="0" w:color="auto"/>
              <w:left w:val="nil"/>
              <w:bottom w:val="single" w:sz="4" w:space="0" w:color="auto"/>
              <w:right w:val="single" w:sz="4" w:space="0" w:color="auto"/>
            </w:tcBorders>
            <w:shd w:val="clear" w:color="000000" w:fill="FFFFFF"/>
          </w:tcPr>
          <w:p w:rsidR="006F78F6" w:rsidRPr="002100B4" w:rsidRDefault="006F78F6" w:rsidP="006F78F6">
            <w:pPr>
              <w:jc w:val="center"/>
            </w:pPr>
            <w:r w:rsidRPr="002100B4">
              <w:t xml:space="preserve">Công văn số 567/UBND-KGVX </w:t>
            </w:r>
            <w:r w:rsidRPr="002100B4">
              <w:lastRenderedPageBreak/>
              <w:t>ngày 01/02/2021</w:t>
            </w:r>
          </w:p>
        </w:tc>
        <w:tc>
          <w:tcPr>
            <w:tcW w:w="3827" w:type="dxa"/>
            <w:tcBorders>
              <w:top w:val="single" w:sz="4" w:space="0" w:color="auto"/>
              <w:left w:val="nil"/>
              <w:bottom w:val="single" w:sz="4" w:space="0" w:color="auto"/>
              <w:right w:val="single" w:sz="4" w:space="0" w:color="auto"/>
            </w:tcBorders>
            <w:shd w:val="clear" w:color="000000" w:fill="FFFFFF"/>
          </w:tcPr>
          <w:p w:rsidR="006F78F6" w:rsidRPr="002100B4" w:rsidRDefault="006F78F6" w:rsidP="006F78F6">
            <w:pPr>
              <w:jc w:val="both"/>
            </w:pPr>
            <w:r w:rsidRPr="002100B4">
              <w:lastRenderedPageBreak/>
              <w:t xml:space="preserve">Tham mưu triển khai Quyết định số 130/QĐ-TTg ngày </w:t>
            </w:r>
            <w:r w:rsidRPr="002100B4">
              <w:lastRenderedPageBreak/>
              <w:t>27/01/2021 của Thủ tướng Chính phủ ban hành Chương trình quốc gia phát triển công nghệ cao đến năm 2030</w:t>
            </w:r>
          </w:p>
        </w:tc>
        <w:tc>
          <w:tcPr>
            <w:tcW w:w="1843" w:type="dxa"/>
            <w:tcBorders>
              <w:top w:val="single" w:sz="4" w:space="0" w:color="auto"/>
              <w:left w:val="nil"/>
              <w:bottom w:val="single" w:sz="4" w:space="0" w:color="auto"/>
              <w:right w:val="single" w:sz="4" w:space="0" w:color="auto"/>
            </w:tcBorders>
            <w:shd w:val="clear" w:color="000000" w:fill="FFFFFF"/>
          </w:tcPr>
          <w:p w:rsidR="006F78F6" w:rsidRPr="002100B4" w:rsidRDefault="006F78F6" w:rsidP="008B5D60">
            <w:r w:rsidRPr="002100B4">
              <w:lastRenderedPageBreak/>
              <w:t>20/3/2021</w:t>
            </w:r>
          </w:p>
        </w:tc>
        <w:tc>
          <w:tcPr>
            <w:tcW w:w="5103" w:type="dxa"/>
            <w:tcBorders>
              <w:top w:val="single" w:sz="4" w:space="0" w:color="auto"/>
              <w:left w:val="nil"/>
              <w:bottom w:val="single" w:sz="4" w:space="0" w:color="auto"/>
              <w:right w:val="single" w:sz="4" w:space="0" w:color="auto"/>
            </w:tcBorders>
            <w:shd w:val="clear" w:color="000000" w:fill="FFFFFF"/>
          </w:tcPr>
          <w:p w:rsidR="006F78F6" w:rsidRDefault="006F78F6" w:rsidP="006F78F6">
            <w:pPr>
              <w:jc w:val="both"/>
            </w:pPr>
            <w:r w:rsidRPr="002100B4">
              <w:t xml:space="preserve">Đã đôn đốc Sở (Hiện nay Sở đang tổ chức lấy ý kiến các sở, ngành liên quan đối với </w:t>
            </w:r>
            <w:r w:rsidRPr="002100B4">
              <w:lastRenderedPageBreak/>
              <w:t>dự thảo văn bản tham mưu UBND tỉnh)</w:t>
            </w:r>
          </w:p>
        </w:tc>
      </w:tr>
      <w:tr w:rsidR="002149F5" w:rsidRPr="00C96390" w:rsidTr="00F62273">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3A7C6D" w:rsidRDefault="002149F5" w:rsidP="005374E1">
            <w:pPr>
              <w:spacing w:after="0" w:line="240" w:lineRule="auto"/>
              <w:jc w:val="center"/>
              <w:rPr>
                <w:rFonts w:cs="Times New Roman"/>
                <w:b/>
                <w:color w:val="FF0000"/>
                <w:sz w:val="24"/>
                <w:szCs w:val="24"/>
                <w:lang w:val="en-US"/>
              </w:rPr>
            </w:pPr>
            <w:r w:rsidRPr="003A7C6D">
              <w:rPr>
                <w:rFonts w:cs="Times New Roman"/>
                <w:b/>
                <w:color w:val="FF0000"/>
                <w:sz w:val="24"/>
                <w:szCs w:val="24"/>
                <w:lang w:val="en-US"/>
              </w:rPr>
              <w:lastRenderedPageBreak/>
              <w:t>IV</w:t>
            </w:r>
          </w:p>
        </w:tc>
        <w:tc>
          <w:tcPr>
            <w:tcW w:w="13750" w:type="dxa"/>
            <w:gridSpan w:val="4"/>
            <w:tcBorders>
              <w:top w:val="single" w:sz="4" w:space="0" w:color="auto"/>
              <w:left w:val="nil"/>
              <w:bottom w:val="single" w:sz="4" w:space="0" w:color="auto"/>
              <w:right w:val="single" w:sz="4" w:space="0" w:color="auto"/>
            </w:tcBorders>
            <w:shd w:val="clear" w:color="000000" w:fill="FFFFFF"/>
            <w:vAlign w:val="center"/>
          </w:tcPr>
          <w:p w:rsidR="002149F5" w:rsidRDefault="002149F5" w:rsidP="002149F5">
            <w:pPr>
              <w:rPr>
                <w:rFonts w:cs="Times New Roman"/>
                <w:color w:val="000000"/>
                <w:sz w:val="24"/>
                <w:szCs w:val="24"/>
                <w:lang w:val="en-US"/>
              </w:rPr>
            </w:pPr>
            <w:r w:rsidRPr="003A7C6D">
              <w:rPr>
                <w:rFonts w:cs="Times New Roman"/>
                <w:b/>
                <w:color w:val="FF0000"/>
                <w:sz w:val="24"/>
                <w:szCs w:val="24"/>
                <w:lang w:val="en-US"/>
              </w:rPr>
              <w:t>Sở Tài nguyên và Môi trường</w:t>
            </w:r>
          </w:p>
        </w:tc>
      </w:tr>
      <w:tr w:rsidR="004A30EF" w:rsidRPr="00C96390" w:rsidTr="001908D7">
        <w:trPr>
          <w:trHeight w:val="5127"/>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4A30EF" w:rsidRPr="00DC2BC1" w:rsidRDefault="004A30EF" w:rsidP="009B216E">
            <w:pPr>
              <w:spacing w:after="0" w:line="240" w:lineRule="auto"/>
              <w:jc w:val="center"/>
              <w:rPr>
                <w:sz w:val="24"/>
                <w:szCs w:val="24"/>
              </w:rPr>
            </w:pPr>
            <w:r>
              <w:rPr>
                <w:sz w:val="24"/>
                <w:szCs w:val="24"/>
              </w:rPr>
              <w:t>01</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4A30EF" w:rsidRPr="000013EE" w:rsidRDefault="004A30EF" w:rsidP="009B216E">
            <w:pPr>
              <w:spacing w:after="0" w:line="240" w:lineRule="auto"/>
              <w:jc w:val="center"/>
              <w:rPr>
                <w:sz w:val="24"/>
                <w:szCs w:val="24"/>
              </w:rPr>
            </w:pPr>
            <w:r>
              <w:rPr>
                <w:sz w:val="24"/>
                <w:szCs w:val="24"/>
              </w:rPr>
              <w:t>1902/UBND-KTN</w:t>
            </w:r>
            <w:r w:rsidRPr="000013EE">
              <w:rPr>
                <w:sz w:val="24"/>
                <w:szCs w:val="24"/>
              </w:rPr>
              <w:t xml:space="preserve"> ngày 7/5/2021</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4A30EF" w:rsidRPr="000013EE" w:rsidRDefault="004A30EF" w:rsidP="009B216E">
            <w:pPr>
              <w:spacing w:after="0" w:line="240" w:lineRule="auto"/>
              <w:rPr>
                <w:sz w:val="24"/>
                <w:szCs w:val="24"/>
              </w:rPr>
            </w:pPr>
            <w:r w:rsidRPr="000013EE">
              <w:rPr>
                <w:sz w:val="24"/>
                <w:szCs w:val="24"/>
              </w:rPr>
              <w:t>V/v khẩn trương báo cáo kết quả thống kê đất đai năm 2020</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4A30EF" w:rsidRPr="000013EE" w:rsidRDefault="004A30EF" w:rsidP="009B216E">
            <w:pPr>
              <w:spacing w:after="0" w:line="240" w:lineRule="auto"/>
              <w:jc w:val="center"/>
              <w:rPr>
                <w:sz w:val="24"/>
                <w:szCs w:val="24"/>
              </w:rPr>
            </w:pPr>
            <w:r>
              <w:rPr>
                <w:sz w:val="24"/>
                <w:szCs w:val="24"/>
              </w:rPr>
              <w:t>16/02/2021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4A30EF" w:rsidRPr="000013EE" w:rsidRDefault="004A30EF" w:rsidP="009B216E">
            <w:pPr>
              <w:spacing w:after="0" w:line="240" w:lineRule="auto"/>
              <w:jc w:val="both"/>
              <w:rPr>
                <w:sz w:val="24"/>
                <w:szCs w:val="24"/>
              </w:rPr>
            </w:pPr>
            <w:r>
              <w:rPr>
                <w:sz w:val="24"/>
                <w:szCs w:val="24"/>
              </w:rPr>
              <w:t xml:space="preserve">Sở Tài nguyên và Môi trường đã ban hành các văn bản số </w:t>
            </w:r>
            <w:r w:rsidRPr="00CD453D">
              <w:rPr>
                <w:sz w:val="24"/>
                <w:szCs w:val="24"/>
              </w:rPr>
              <w:t>570/STNMT-ĐKTK</w:t>
            </w:r>
            <w:r>
              <w:rPr>
                <w:sz w:val="24"/>
                <w:szCs w:val="24"/>
              </w:rPr>
              <w:t xml:space="preserve">, ngày 25/3/2021; </w:t>
            </w:r>
            <w:r w:rsidRPr="00CD453D">
              <w:rPr>
                <w:sz w:val="24"/>
                <w:szCs w:val="24"/>
              </w:rPr>
              <w:t>749/STNMT-ĐKTK</w:t>
            </w:r>
            <w:r>
              <w:rPr>
                <w:sz w:val="24"/>
                <w:szCs w:val="24"/>
              </w:rPr>
              <w:t xml:space="preserve">, ngày 14/4/2021 đôn đốc UBDN các huyện, thành phố Gia Nghĩa báo cáo. Tuy nhiên, </w:t>
            </w:r>
            <w:r w:rsidRPr="00CD453D">
              <w:rPr>
                <w:sz w:val="24"/>
                <w:szCs w:val="24"/>
              </w:rPr>
              <w:t>sản phẩm thống kê của các Đơn vị giao nộp chưa đảm bảo theo quy định tại Thông tư số 27/2018/TT-BTNMT</w:t>
            </w:r>
            <w:r>
              <w:rPr>
                <w:sz w:val="24"/>
                <w:szCs w:val="24"/>
              </w:rPr>
              <w:t>,</w:t>
            </w:r>
            <w:r w:rsidRPr="00CD453D">
              <w:rPr>
                <w:sz w:val="24"/>
                <w:szCs w:val="24"/>
              </w:rPr>
              <w:t xml:space="preserve"> ngày 14/12/2018 của Bộ Tài nguyên và Môi trường</w:t>
            </w:r>
            <w:r>
              <w:rPr>
                <w:sz w:val="24"/>
                <w:szCs w:val="24"/>
              </w:rPr>
              <w:t xml:space="preserve">. </w:t>
            </w:r>
            <w:r w:rsidRPr="00CD453D">
              <w:rPr>
                <w:sz w:val="24"/>
                <w:szCs w:val="24"/>
              </w:rPr>
              <w:t>Sở Tài nguyên và Môi trường đã có Công văn số 1080/STNMT-ĐKTK</w:t>
            </w:r>
            <w:r>
              <w:rPr>
                <w:sz w:val="24"/>
                <w:szCs w:val="24"/>
              </w:rPr>
              <w:t>,</w:t>
            </w:r>
            <w:r w:rsidRPr="00CD453D">
              <w:rPr>
                <w:sz w:val="24"/>
                <w:szCs w:val="24"/>
              </w:rPr>
              <w:t xml:space="preserve"> ngày 21/5/2021 đề nghị các huyện chỉnh sửa, bổ sung giao nộp kết quả, chậm nhất đế</w:t>
            </w:r>
            <w:r>
              <w:rPr>
                <w:sz w:val="24"/>
                <w:szCs w:val="24"/>
              </w:rPr>
              <w:t xml:space="preserve">n ngày </w:t>
            </w:r>
            <w:r w:rsidRPr="00CD453D">
              <w:rPr>
                <w:sz w:val="24"/>
                <w:szCs w:val="24"/>
              </w:rPr>
              <w:t>25/5/2021</w:t>
            </w:r>
            <w:r>
              <w:rPr>
                <w:sz w:val="24"/>
                <w:szCs w:val="24"/>
              </w:rPr>
              <w:t>. Đ</w:t>
            </w:r>
            <w:r w:rsidRPr="00393846">
              <w:rPr>
                <w:sz w:val="24"/>
                <w:szCs w:val="24"/>
              </w:rPr>
              <w:t>ến ngày 27/5/2021, chỉ có UBND huyện Cư Jút và UBND thành phố Gia Nghĩa đã hoàn thiệ</w:t>
            </w:r>
            <w:r>
              <w:rPr>
                <w:sz w:val="24"/>
                <w:szCs w:val="24"/>
              </w:rPr>
              <w:t>n, c</w:t>
            </w:r>
            <w:r w:rsidRPr="00393846">
              <w:rPr>
                <w:sz w:val="24"/>
                <w:szCs w:val="24"/>
              </w:rPr>
              <w:t>ác huyện còn lại chưa có kết quả giao nộp</w:t>
            </w:r>
            <w:r>
              <w:rPr>
                <w:sz w:val="24"/>
                <w:szCs w:val="24"/>
              </w:rPr>
              <w:t xml:space="preserve">. Ngày 01/6/2021, Sở đã ban hành văn bản số </w:t>
            </w:r>
            <w:r w:rsidRPr="00393846">
              <w:rPr>
                <w:sz w:val="24"/>
                <w:szCs w:val="24"/>
              </w:rPr>
              <w:t>1187/STNMT-ĐKTK</w:t>
            </w:r>
            <w:r>
              <w:rPr>
                <w:sz w:val="24"/>
                <w:szCs w:val="24"/>
              </w:rPr>
              <w:t>, kính đề nghị UBND chỉ đạo các huyện còn lại chỉnh sửa báo cáo để Sở tổng hợp.</w:t>
            </w:r>
          </w:p>
        </w:tc>
      </w:tr>
      <w:tr w:rsidR="004A30EF" w:rsidRPr="00C96390" w:rsidTr="001908D7">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4A30EF" w:rsidRPr="00DC2BC1" w:rsidRDefault="004A30EF" w:rsidP="009B216E">
            <w:pPr>
              <w:spacing w:after="0" w:line="240" w:lineRule="auto"/>
              <w:jc w:val="center"/>
              <w:rPr>
                <w:sz w:val="24"/>
                <w:szCs w:val="24"/>
              </w:rPr>
            </w:pPr>
            <w:r>
              <w:rPr>
                <w:sz w:val="24"/>
                <w:szCs w:val="24"/>
              </w:rPr>
              <w:t>02</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4A30EF" w:rsidRPr="001908D7" w:rsidRDefault="004A30EF" w:rsidP="001908D7">
            <w:pPr>
              <w:pStyle w:val="BodyText41"/>
              <w:shd w:val="clear" w:color="auto" w:fill="auto"/>
              <w:spacing w:before="0" w:after="0" w:line="274" w:lineRule="exact"/>
              <w:rPr>
                <w:rStyle w:val="Bodytext11pt"/>
                <w:sz w:val="24"/>
                <w:szCs w:val="24"/>
              </w:rPr>
            </w:pPr>
            <w:r w:rsidRPr="001908D7">
              <w:rPr>
                <w:rStyle w:val="Bodytext11pt"/>
                <w:sz w:val="24"/>
                <w:szCs w:val="24"/>
              </w:rPr>
              <w:t>2346/UBND-KTN</w:t>
            </w:r>
            <w:r w:rsidR="001908D7">
              <w:rPr>
                <w:rStyle w:val="Bodytext11pt"/>
                <w:sz w:val="24"/>
                <w:szCs w:val="24"/>
                <w:lang w:val="en-US"/>
              </w:rPr>
              <w:t xml:space="preserve"> </w:t>
            </w:r>
            <w:r w:rsidRPr="001908D7">
              <w:rPr>
                <w:rStyle w:val="Bodytext11pt"/>
                <w:sz w:val="24"/>
                <w:szCs w:val="24"/>
              </w:rPr>
              <w:t>ngày 14/5/2021</w:t>
            </w:r>
          </w:p>
        </w:tc>
        <w:tc>
          <w:tcPr>
            <w:tcW w:w="3827" w:type="dxa"/>
            <w:tcBorders>
              <w:top w:val="single" w:sz="4" w:space="0" w:color="auto"/>
              <w:left w:val="nil"/>
              <w:bottom w:val="single" w:sz="4" w:space="0" w:color="auto"/>
              <w:right w:val="single" w:sz="4" w:space="0" w:color="auto"/>
            </w:tcBorders>
            <w:shd w:val="clear" w:color="000000" w:fill="FFFFFF"/>
          </w:tcPr>
          <w:p w:rsidR="004A30EF" w:rsidRPr="000013EE" w:rsidRDefault="004A30EF" w:rsidP="009B216E">
            <w:pPr>
              <w:spacing w:after="0" w:line="240" w:lineRule="auto"/>
              <w:jc w:val="both"/>
              <w:rPr>
                <w:sz w:val="24"/>
                <w:szCs w:val="24"/>
              </w:rPr>
            </w:pPr>
            <w:r w:rsidRPr="000013EE">
              <w:rPr>
                <w:sz w:val="24"/>
                <w:szCs w:val="24"/>
              </w:rPr>
              <w:t>Báo cáo kết quả thực hiện việc tháo gỡ khó khăn vướng mắc của Công ty TNHH MTV TM-DV A Chính</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4A30EF" w:rsidRPr="000013EE" w:rsidRDefault="004A30EF" w:rsidP="009B216E">
            <w:pPr>
              <w:spacing w:after="0" w:line="240" w:lineRule="auto"/>
              <w:jc w:val="center"/>
              <w:rPr>
                <w:sz w:val="24"/>
                <w:szCs w:val="24"/>
              </w:rPr>
            </w:pPr>
            <w:r w:rsidRPr="000013EE">
              <w:rPr>
                <w:sz w:val="24"/>
                <w:szCs w:val="24"/>
              </w:rPr>
              <w:t>25/5/2021</w:t>
            </w:r>
          </w:p>
        </w:tc>
        <w:tc>
          <w:tcPr>
            <w:tcW w:w="5103" w:type="dxa"/>
            <w:tcBorders>
              <w:top w:val="single" w:sz="4" w:space="0" w:color="auto"/>
              <w:left w:val="nil"/>
              <w:bottom w:val="single" w:sz="4" w:space="0" w:color="auto"/>
              <w:right w:val="single" w:sz="4" w:space="0" w:color="auto"/>
            </w:tcBorders>
            <w:shd w:val="clear" w:color="000000" w:fill="FFFFFF"/>
          </w:tcPr>
          <w:p w:rsidR="004A30EF" w:rsidRPr="000013EE" w:rsidRDefault="004A30EF" w:rsidP="009B216E">
            <w:pPr>
              <w:spacing w:after="0" w:line="240" w:lineRule="auto"/>
              <w:jc w:val="both"/>
              <w:rPr>
                <w:sz w:val="24"/>
                <w:szCs w:val="24"/>
              </w:rPr>
            </w:pPr>
            <w:r>
              <w:rPr>
                <w:sz w:val="24"/>
                <w:szCs w:val="24"/>
              </w:rPr>
              <w:t>Đã tiến hành kiểm tra thực địa, tuy nhiên còn vướng mắc liên quan đến các Sở, ngành. Sở đang tích cực phối hợp, lấy ý kiến của các Sở, ngành để giải quyết đến kết quả cuối cùng.</w:t>
            </w:r>
          </w:p>
        </w:tc>
      </w:tr>
      <w:tr w:rsidR="002149F5" w:rsidRPr="00C96390" w:rsidTr="00830E24">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285AC0" w:rsidRDefault="002149F5" w:rsidP="005374E1">
            <w:pPr>
              <w:spacing w:after="0" w:line="240" w:lineRule="auto"/>
              <w:jc w:val="center"/>
              <w:rPr>
                <w:rFonts w:cs="Times New Roman"/>
                <w:b/>
                <w:color w:val="FF0000"/>
                <w:sz w:val="24"/>
                <w:szCs w:val="24"/>
                <w:lang w:val="en-US"/>
              </w:rPr>
            </w:pPr>
            <w:r w:rsidRPr="00285AC0">
              <w:rPr>
                <w:rFonts w:cs="Times New Roman"/>
                <w:b/>
                <w:color w:val="FF0000"/>
                <w:sz w:val="24"/>
                <w:szCs w:val="24"/>
                <w:lang w:val="en-US"/>
              </w:rPr>
              <w:lastRenderedPageBreak/>
              <w:t>V</w:t>
            </w:r>
          </w:p>
        </w:tc>
        <w:tc>
          <w:tcPr>
            <w:tcW w:w="13750" w:type="dxa"/>
            <w:gridSpan w:val="4"/>
            <w:tcBorders>
              <w:top w:val="single" w:sz="4" w:space="0" w:color="auto"/>
              <w:left w:val="nil"/>
              <w:bottom w:val="single" w:sz="4" w:space="0" w:color="auto"/>
              <w:right w:val="single" w:sz="4" w:space="0" w:color="auto"/>
            </w:tcBorders>
            <w:shd w:val="clear" w:color="000000" w:fill="FFFFFF"/>
            <w:vAlign w:val="center"/>
          </w:tcPr>
          <w:p w:rsidR="002149F5" w:rsidRDefault="002149F5" w:rsidP="002149F5">
            <w:pPr>
              <w:rPr>
                <w:rFonts w:cs="Times New Roman"/>
                <w:color w:val="000000"/>
                <w:sz w:val="24"/>
                <w:szCs w:val="24"/>
                <w:lang w:val="en-US"/>
              </w:rPr>
            </w:pPr>
            <w:r w:rsidRPr="00285AC0">
              <w:rPr>
                <w:rStyle w:val="Bodytext11pt"/>
                <w:rFonts w:eastAsiaTheme="minorHAnsi"/>
                <w:b/>
                <w:color w:val="FF0000"/>
                <w:sz w:val="24"/>
                <w:szCs w:val="24"/>
              </w:rPr>
              <w:t>Thành tra tỉnh</w:t>
            </w:r>
          </w:p>
        </w:tc>
      </w:tr>
      <w:tr w:rsidR="003C7A35" w:rsidRPr="00C96390" w:rsidTr="001908D7">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C7A35" w:rsidRDefault="003C7A35" w:rsidP="005374E1">
            <w:pPr>
              <w:spacing w:after="0" w:line="240" w:lineRule="auto"/>
              <w:jc w:val="center"/>
              <w:rPr>
                <w:rFonts w:cs="Times New Roman"/>
                <w:color w:val="000000"/>
                <w:sz w:val="24"/>
                <w:szCs w:val="24"/>
                <w:lang w:val="en-US"/>
              </w:rPr>
            </w:pPr>
            <w:r>
              <w:rPr>
                <w:rFonts w:cs="Times New Roman"/>
                <w:color w:val="000000"/>
                <w:sz w:val="24"/>
                <w:szCs w:val="24"/>
                <w:lang w:val="en-US"/>
              </w:rPr>
              <w:t>01</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3C7A35" w:rsidRPr="001908D7" w:rsidRDefault="003C7A35" w:rsidP="001908D7">
            <w:pPr>
              <w:pStyle w:val="BodyText41"/>
              <w:shd w:val="clear" w:color="auto" w:fill="auto"/>
              <w:spacing w:before="0" w:after="0" w:line="274" w:lineRule="exact"/>
              <w:rPr>
                <w:rStyle w:val="Bodytext11pt"/>
                <w:sz w:val="24"/>
                <w:szCs w:val="24"/>
              </w:rPr>
            </w:pPr>
            <w:r w:rsidRPr="001908D7">
              <w:rPr>
                <w:rStyle w:val="Bodytext11pt"/>
                <w:sz w:val="24"/>
                <w:szCs w:val="24"/>
              </w:rPr>
              <w:t>5597/UBND-NCKSTTHC ngày 30/10/2020</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3C7A35" w:rsidRPr="0058395C" w:rsidRDefault="003C7A35" w:rsidP="005374E1">
            <w:pPr>
              <w:spacing w:after="0" w:line="240" w:lineRule="auto"/>
              <w:jc w:val="center"/>
              <w:rPr>
                <w:rFonts w:cs="Times New Roman"/>
                <w:color w:val="000000"/>
                <w:sz w:val="24"/>
                <w:szCs w:val="24"/>
                <w:lang w:val="en-US"/>
              </w:rPr>
            </w:pPr>
            <w:r>
              <w:rPr>
                <w:rFonts w:cs="Times New Roman"/>
                <w:color w:val="000000"/>
                <w:sz w:val="24"/>
                <w:szCs w:val="24"/>
                <w:lang w:val="en-US"/>
              </w:rPr>
              <w:t>Gia hạn thời gian báo cáo kết quả thanh tra toàn diện công tác quản lý nhà nước về đất đai, quản lý bảo vệ rừng trên địa bàn huyện Đắk Song</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3C7A35" w:rsidRDefault="003C7A35" w:rsidP="005374E1">
            <w:pPr>
              <w:jc w:val="center"/>
              <w:rPr>
                <w:rFonts w:cs="Times New Roman"/>
                <w:color w:val="000000"/>
                <w:sz w:val="24"/>
                <w:szCs w:val="24"/>
                <w:lang w:val="en-US"/>
              </w:rPr>
            </w:pPr>
            <w:r>
              <w:rPr>
                <w:rFonts w:cs="Times New Roman"/>
                <w:color w:val="000000"/>
                <w:sz w:val="24"/>
                <w:szCs w:val="24"/>
                <w:lang w:val="en-US"/>
              </w:rPr>
              <w:t>Quý I/2021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3C7A35" w:rsidRDefault="003C7A35" w:rsidP="005374E1">
            <w:pPr>
              <w:jc w:val="center"/>
              <w:rPr>
                <w:rFonts w:cs="Times New Roman"/>
                <w:color w:val="000000"/>
                <w:sz w:val="24"/>
                <w:szCs w:val="24"/>
                <w:lang w:val="en-US"/>
              </w:rPr>
            </w:pPr>
            <w:r>
              <w:rPr>
                <w:rFonts w:cs="Times New Roman"/>
                <w:color w:val="000000"/>
                <w:sz w:val="24"/>
                <w:szCs w:val="24"/>
                <w:lang w:val="en-US"/>
              </w:rPr>
              <w:t>Đã ban hành kết luận thanh tra công tác quản lý nhà nước về đất đại</w:t>
            </w:r>
          </w:p>
          <w:p w:rsidR="003C7A35" w:rsidRDefault="003C7A35" w:rsidP="005374E1">
            <w:pPr>
              <w:jc w:val="center"/>
              <w:rPr>
                <w:rFonts w:cs="Times New Roman"/>
                <w:color w:val="000000"/>
                <w:sz w:val="24"/>
                <w:szCs w:val="24"/>
                <w:lang w:val="en-US"/>
              </w:rPr>
            </w:pPr>
            <w:r>
              <w:rPr>
                <w:rFonts w:cs="Times New Roman"/>
                <w:color w:val="000000"/>
                <w:sz w:val="24"/>
                <w:szCs w:val="24"/>
                <w:lang w:val="en-US"/>
              </w:rPr>
              <w:t>Đối với công tác quản lý bảo vệ rừng, do thời kỳ thanh tra dài (từ 2010-2019); nội dung thanh tra liên quan đến nhiều cơ quan; hồ sơ lưu trữ không khoa học, không đầy đủ… ảnh hưởng đến tiến độ của cuộc thanh tra</w:t>
            </w:r>
          </w:p>
        </w:tc>
      </w:tr>
      <w:tr w:rsidR="002149F5" w:rsidRPr="00C96390" w:rsidTr="005904E9">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2149F5" w:rsidRDefault="002149F5" w:rsidP="002149F5">
            <w:pPr>
              <w:spacing w:after="0" w:line="240" w:lineRule="auto"/>
              <w:jc w:val="center"/>
              <w:rPr>
                <w:rFonts w:cs="Times New Roman"/>
                <w:b/>
                <w:color w:val="000000"/>
                <w:sz w:val="24"/>
                <w:szCs w:val="24"/>
                <w:lang w:val="en-US"/>
              </w:rPr>
            </w:pPr>
            <w:r w:rsidRPr="002149F5">
              <w:rPr>
                <w:rFonts w:cs="Times New Roman"/>
                <w:b/>
                <w:color w:val="000000"/>
                <w:sz w:val="24"/>
                <w:szCs w:val="24"/>
                <w:lang w:val="en-US"/>
              </w:rPr>
              <w:t>VI</w:t>
            </w:r>
          </w:p>
        </w:tc>
        <w:tc>
          <w:tcPr>
            <w:tcW w:w="13750" w:type="dxa"/>
            <w:gridSpan w:val="4"/>
            <w:tcBorders>
              <w:top w:val="single" w:sz="4" w:space="0" w:color="auto"/>
              <w:left w:val="nil"/>
              <w:bottom w:val="single" w:sz="4" w:space="0" w:color="auto"/>
              <w:right w:val="single" w:sz="4" w:space="0" w:color="auto"/>
            </w:tcBorders>
            <w:shd w:val="clear" w:color="000000" w:fill="FFFFFF"/>
            <w:vAlign w:val="center"/>
          </w:tcPr>
          <w:p w:rsidR="002149F5" w:rsidRDefault="002149F5" w:rsidP="002149F5">
            <w:pPr>
              <w:rPr>
                <w:rFonts w:cs="Times New Roman"/>
                <w:color w:val="000000"/>
                <w:sz w:val="24"/>
                <w:szCs w:val="24"/>
                <w:lang w:val="en-US"/>
              </w:rPr>
            </w:pPr>
            <w:r w:rsidRPr="002149F5">
              <w:rPr>
                <w:rFonts w:cs="Times New Roman"/>
                <w:b/>
                <w:color w:val="FF0000"/>
                <w:sz w:val="24"/>
                <w:szCs w:val="24"/>
                <w:lang w:val="en-US"/>
              </w:rPr>
              <w:t>Sở Xây dựng</w:t>
            </w:r>
          </w:p>
        </w:tc>
      </w:tr>
      <w:tr w:rsidR="005D7012" w:rsidRPr="00C96390" w:rsidTr="003D5C18">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5D7012" w:rsidRPr="008F48AB" w:rsidRDefault="0040346D" w:rsidP="005374E1">
            <w:pPr>
              <w:spacing w:after="0" w:line="240" w:lineRule="auto"/>
              <w:jc w:val="center"/>
              <w:rPr>
                <w:rFonts w:cs="Times New Roman"/>
                <w:color w:val="FF0000"/>
                <w:sz w:val="24"/>
                <w:szCs w:val="24"/>
                <w:lang w:val="en-US"/>
              </w:rPr>
            </w:pPr>
            <w:r w:rsidRPr="008F48AB">
              <w:rPr>
                <w:rFonts w:cs="Times New Roman"/>
                <w:color w:val="FF0000"/>
                <w:sz w:val="24"/>
                <w:szCs w:val="24"/>
                <w:lang w:val="en-US"/>
              </w:rPr>
              <w:t>1</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40346D" w:rsidP="003D5C18">
            <w:pPr>
              <w:jc w:val="center"/>
              <w:rPr>
                <w:rFonts w:cs="Times New Roman"/>
                <w:color w:val="FF0000"/>
                <w:sz w:val="24"/>
                <w:szCs w:val="24"/>
                <w:lang w:val="en-US"/>
              </w:rPr>
            </w:pPr>
            <w:r w:rsidRPr="008F48AB">
              <w:rPr>
                <w:rFonts w:cs="Times New Roman"/>
                <w:color w:val="FF0000"/>
                <w:sz w:val="24"/>
                <w:szCs w:val="24"/>
                <w:lang w:val="en-US"/>
              </w:rPr>
              <w:t>Quyết định số 42/QĐ-UBND  ngày 12/01/2021</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40346D" w:rsidP="005374E1">
            <w:pPr>
              <w:spacing w:after="0" w:line="240" w:lineRule="auto"/>
              <w:jc w:val="center"/>
              <w:rPr>
                <w:rFonts w:cs="Times New Roman"/>
                <w:color w:val="FF0000"/>
                <w:sz w:val="24"/>
                <w:szCs w:val="24"/>
                <w:lang w:val="en-US"/>
              </w:rPr>
            </w:pPr>
            <w:r w:rsidRPr="005D7012">
              <w:rPr>
                <w:rFonts w:eastAsia="Times New Roman" w:cs="Times New Roman"/>
                <w:color w:val="FF0000"/>
                <w:sz w:val="26"/>
                <w:szCs w:val="26"/>
                <w:lang w:val="en-US"/>
              </w:rPr>
              <w:t>Quy định phân cấp lập, thẩm định và phê duyệt quy chế quản lý kiến trúc trên địa bàn tỉnh Đắk Nông</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40346D" w:rsidP="005374E1">
            <w:pPr>
              <w:jc w:val="center"/>
              <w:rPr>
                <w:rFonts w:cs="Times New Roman"/>
                <w:color w:val="FF0000"/>
                <w:sz w:val="24"/>
                <w:szCs w:val="24"/>
                <w:lang w:val="en-US"/>
              </w:rPr>
            </w:pPr>
            <w:r w:rsidRPr="008F48AB">
              <w:rPr>
                <w:rFonts w:cs="Times New Roman"/>
                <w:color w:val="FF0000"/>
                <w:sz w:val="24"/>
                <w:szCs w:val="24"/>
                <w:lang w:val="en-US"/>
              </w:rPr>
              <w:t>Ngày 15/6/2021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5D7012" w:rsidP="005374E1">
            <w:pPr>
              <w:jc w:val="center"/>
              <w:rPr>
                <w:rFonts w:cs="Times New Roman"/>
                <w:color w:val="FF0000"/>
                <w:sz w:val="24"/>
                <w:szCs w:val="24"/>
                <w:lang w:val="en-US"/>
              </w:rPr>
            </w:pPr>
          </w:p>
        </w:tc>
      </w:tr>
      <w:tr w:rsidR="005D7012" w:rsidRPr="00C96390" w:rsidTr="003D5C18">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5D7012" w:rsidRPr="008F48AB" w:rsidRDefault="0040346D" w:rsidP="005374E1">
            <w:pPr>
              <w:spacing w:after="0" w:line="240" w:lineRule="auto"/>
              <w:jc w:val="center"/>
              <w:rPr>
                <w:rFonts w:cs="Times New Roman"/>
                <w:color w:val="FF0000"/>
                <w:sz w:val="24"/>
                <w:szCs w:val="24"/>
                <w:lang w:val="en-US"/>
              </w:rPr>
            </w:pPr>
            <w:r w:rsidRPr="008F48AB">
              <w:rPr>
                <w:rFonts w:cs="Times New Roman"/>
                <w:color w:val="FF0000"/>
                <w:sz w:val="24"/>
                <w:szCs w:val="24"/>
                <w:lang w:val="en-US"/>
              </w:rPr>
              <w:t>2</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40346D" w:rsidP="003D5C18">
            <w:pPr>
              <w:jc w:val="center"/>
              <w:rPr>
                <w:rFonts w:cs="Times New Roman"/>
                <w:color w:val="FF0000"/>
                <w:sz w:val="24"/>
                <w:szCs w:val="24"/>
                <w:lang w:val="en-US"/>
              </w:rPr>
            </w:pPr>
            <w:r w:rsidRPr="008F48AB">
              <w:rPr>
                <w:rFonts w:cs="Times New Roman"/>
                <w:color w:val="FF0000"/>
                <w:sz w:val="24"/>
                <w:szCs w:val="24"/>
                <w:lang w:val="en-US"/>
              </w:rPr>
              <w:t>Quyết định số 42/QĐ-UBND  ngày 12/01/2021</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40346D" w:rsidP="005374E1">
            <w:pPr>
              <w:spacing w:after="0" w:line="240" w:lineRule="auto"/>
              <w:jc w:val="center"/>
              <w:rPr>
                <w:rFonts w:cs="Times New Roman"/>
                <w:color w:val="FF0000"/>
                <w:sz w:val="24"/>
                <w:szCs w:val="24"/>
                <w:lang w:val="en-US"/>
              </w:rPr>
            </w:pPr>
            <w:r w:rsidRPr="005D7012">
              <w:rPr>
                <w:rFonts w:eastAsia="Times New Roman" w:cs="Times New Roman"/>
                <w:color w:val="FF0000"/>
                <w:sz w:val="26"/>
                <w:szCs w:val="26"/>
                <w:lang w:val="en-US"/>
              </w:rPr>
              <w:t>Điều chỉnh hoặc thay thế Quyết định số 43/2016/QĐ-UBND của UBND tỉnh Đắk Nông về việc ban hành Quy định về cấp giấy phép xây dựng trên địa bàn tỉnh</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40346D" w:rsidP="005374E1">
            <w:pPr>
              <w:jc w:val="center"/>
              <w:rPr>
                <w:rFonts w:cs="Times New Roman"/>
                <w:color w:val="FF0000"/>
                <w:sz w:val="24"/>
                <w:szCs w:val="24"/>
                <w:lang w:val="en-US"/>
              </w:rPr>
            </w:pPr>
            <w:r w:rsidRPr="008F48AB">
              <w:rPr>
                <w:rFonts w:cs="Times New Roman"/>
                <w:color w:val="FF0000"/>
                <w:sz w:val="24"/>
                <w:szCs w:val="24"/>
                <w:lang w:val="en-US"/>
              </w:rPr>
              <w:t>Ngày 15/6/2021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5D7012" w:rsidP="005374E1">
            <w:pPr>
              <w:jc w:val="center"/>
              <w:rPr>
                <w:rFonts w:cs="Times New Roman"/>
                <w:color w:val="FF0000"/>
                <w:sz w:val="24"/>
                <w:szCs w:val="24"/>
                <w:lang w:val="en-US"/>
              </w:rPr>
            </w:pPr>
          </w:p>
        </w:tc>
      </w:tr>
      <w:tr w:rsidR="002149F5" w:rsidRPr="00C96390" w:rsidTr="009C7566">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2149F5" w:rsidRDefault="002149F5" w:rsidP="005374E1">
            <w:pPr>
              <w:spacing w:after="0" w:line="240" w:lineRule="auto"/>
              <w:jc w:val="center"/>
              <w:rPr>
                <w:rFonts w:cs="Times New Roman"/>
                <w:b/>
                <w:color w:val="000000"/>
                <w:sz w:val="24"/>
                <w:szCs w:val="24"/>
                <w:lang w:val="en-US"/>
              </w:rPr>
            </w:pPr>
            <w:r>
              <w:rPr>
                <w:rFonts w:cs="Times New Roman"/>
                <w:b/>
                <w:color w:val="000000"/>
                <w:sz w:val="24"/>
                <w:szCs w:val="24"/>
                <w:lang w:val="en-US"/>
              </w:rPr>
              <w:t>VII</w:t>
            </w:r>
          </w:p>
        </w:tc>
        <w:tc>
          <w:tcPr>
            <w:tcW w:w="13750" w:type="dxa"/>
            <w:gridSpan w:val="4"/>
            <w:tcBorders>
              <w:top w:val="single" w:sz="4" w:space="0" w:color="auto"/>
              <w:left w:val="nil"/>
              <w:bottom w:val="single" w:sz="4" w:space="0" w:color="auto"/>
              <w:right w:val="single" w:sz="4" w:space="0" w:color="auto"/>
            </w:tcBorders>
            <w:shd w:val="clear" w:color="000000" w:fill="FFFFFF"/>
            <w:vAlign w:val="center"/>
          </w:tcPr>
          <w:p w:rsidR="002149F5" w:rsidRDefault="002149F5" w:rsidP="002149F5">
            <w:pPr>
              <w:rPr>
                <w:rFonts w:cs="Times New Roman"/>
                <w:color w:val="000000"/>
                <w:sz w:val="24"/>
                <w:szCs w:val="24"/>
                <w:lang w:val="en-US"/>
              </w:rPr>
            </w:pPr>
            <w:r w:rsidRPr="0040346D">
              <w:rPr>
                <w:rFonts w:cs="Times New Roman"/>
                <w:b/>
                <w:color w:val="FF0000"/>
                <w:sz w:val="24"/>
                <w:szCs w:val="24"/>
                <w:lang w:val="en-US"/>
              </w:rPr>
              <w:t xml:space="preserve">Sở Kế hoạch và Đầu tư </w:t>
            </w:r>
          </w:p>
        </w:tc>
      </w:tr>
      <w:tr w:rsidR="005D7012" w:rsidRPr="00C96390" w:rsidTr="003D5C18">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5D7012" w:rsidRPr="008F48AB" w:rsidRDefault="0040346D" w:rsidP="005374E1">
            <w:pPr>
              <w:spacing w:after="0" w:line="240" w:lineRule="auto"/>
              <w:jc w:val="center"/>
              <w:rPr>
                <w:rFonts w:cs="Times New Roman"/>
                <w:color w:val="FF0000"/>
                <w:sz w:val="24"/>
                <w:szCs w:val="24"/>
                <w:lang w:val="en-US"/>
              </w:rPr>
            </w:pPr>
            <w:r w:rsidRPr="008F48AB">
              <w:rPr>
                <w:rFonts w:cs="Times New Roman"/>
                <w:color w:val="FF0000"/>
                <w:sz w:val="24"/>
                <w:szCs w:val="24"/>
                <w:lang w:val="en-US"/>
              </w:rPr>
              <w:t>1</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40346D" w:rsidP="003D5C18">
            <w:pPr>
              <w:jc w:val="center"/>
              <w:rPr>
                <w:rFonts w:cs="Times New Roman"/>
                <w:color w:val="FF0000"/>
                <w:sz w:val="24"/>
                <w:szCs w:val="24"/>
                <w:lang w:val="en-US"/>
              </w:rPr>
            </w:pPr>
            <w:r w:rsidRPr="008F48AB">
              <w:rPr>
                <w:rFonts w:cs="Times New Roman"/>
                <w:color w:val="FF0000"/>
                <w:sz w:val="24"/>
                <w:szCs w:val="24"/>
                <w:lang w:val="en-US"/>
              </w:rPr>
              <w:t>Quyết định số 42/QĐ-UBND  ngày 12/01/2021</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40346D" w:rsidP="0040346D">
            <w:pPr>
              <w:jc w:val="center"/>
              <w:rPr>
                <w:color w:val="FF0000"/>
                <w:sz w:val="26"/>
                <w:szCs w:val="26"/>
                <w:lang w:val="en-US"/>
              </w:rPr>
            </w:pPr>
            <w:r w:rsidRPr="008F48AB">
              <w:rPr>
                <w:color w:val="FF0000"/>
                <w:sz w:val="26"/>
                <w:szCs w:val="26"/>
              </w:rPr>
              <w:t>Quy chế quản lý và sử dụng viện trợ của nước ngoài trên địa bàn tỉn</w:t>
            </w:r>
            <w:r w:rsidRPr="008F48AB">
              <w:rPr>
                <w:color w:val="FF0000"/>
                <w:sz w:val="26"/>
                <w:szCs w:val="26"/>
                <w:lang w:val="en-US"/>
              </w:rPr>
              <w:t>h</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40346D" w:rsidP="005374E1">
            <w:pPr>
              <w:jc w:val="center"/>
              <w:rPr>
                <w:rFonts w:cs="Times New Roman"/>
                <w:color w:val="FF0000"/>
                <w:sz w:val="24"/>
                <w:szCs w:val="24"/>
                <w:lang w:val="en-US"/>
              </w:rPr>
            </w:pPr>
            <w:r w:rsidRPr="008F48AB">
              <w:rPr>
                <w:rFonts w:cs="Times New Roman"/>
                <w:color w:val="FF0000"/>
                <w:sz w:val="24"/>
                <w:szCs w:val="24"/>
                <w:lang w:val="en-US"/>
              </w:rPr>
              <w:t>Ngày 15/6/2021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5D7012" w:rsidRPr="008F48AB" w:rsidRDefault="005D7012" w:rsidP="005374E1">
            <w:pPr>
              <w:jc w:val="center"/>
              <w:rPr>
                <w:rFonts w:cs="Times New Roman"/>
                <w:color w:val="FF0000"/>
                <w:sz w:val="24"/>
                <w:szCs w:val="24"/>
                <w:lang w:val="en-US"/>
              </w:rPr>
            </w:pPr>
          </w:p>
        </w:tc>
      </w:tr>
      <w:tr w:rsidR="002149F5" w:rsidRPr="00C96390" w:rsidTr="000D3D8B">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5F1D36" w:rsidRDefault="002149F5" w:rsidP="002149F5">
            <w:pPr>
              <w:spacing w:after="0" w:line="240" w:lineRule="auto"/>
              <w:jc w:val="center"/>
              <w:rPr>
                <w:rFonts w:cs="Times New Roman"/>
                <w:b/>
                <w:color w:val="FF0000"/>
                <w:sz w:val="24"/>
                <w:szCs w:val="24"/>
                <w:lang w:val="en-US"/>
              </w:rPr>
            </w:pPr>
            <w:r>
              <w:rPr>
                <w:rFonts w:cs="Times New Roman"/>
                <w:b/>
                <w:color w:val="FF0000"/>
                <w:sz w:val="24"/>
                <w:szCs w:val="24"/>
                <w:lang w:val="en-US"/>
              </w:rPr>
              <w:t>VIII</w:t>
            </w:r>
          </w:p>
        </w:tc>
        <w:tc>
          <w:tcPr>
            <w:tcW w:w="13750" w:type="dxa"/>
            <w:gridSpan w:val="4"/>
            <w:tcBorders>
              <w:top w:val="single" w:sz="4" w:space="0" w:color="auto"/>
              <w:left w:val="nil"/>
              <w:bottom w:val="single" w:sz="4" w:space="0" w:color="auto"/>
              <w:right w:val="single" w:sz="4" w:space="0" w:color="auto"/>
            </w:tcBorders>
            <w:shd w:val="clear" w:color="000000" w:fill="FFFFFF"/>
            <w:vAlign w:val="center"/>
          </w:tcPr>
          <w:p w:rsidR="002149F5" w:rsidRPr="00C96390" w:rsidRDefault="002149F5" w:rsidP="002149F5">
            <w:pPr>
              <w:spacing w:after="0" w:line="240" w:lineRule="auto"/>
              <w:rPr>
                <w:rFonts w:cs="Times New Roman"/>
                <w:color w:val="000000"/>
                <w:sz w:val="24"/>
                <w:szCs w:val="24"/>
              </w:rPr>
            </w:pPr>
            <w:r w:rsidRPr="005F1D36">
              <w:rPr>
                <w:rFonts w:cs="Times New Roman"/>
                <w:b/>
                <w:color w:val="FF0000"/>
                <w:sz w:val="24"/>
                <w:szCs w:val="24"/>
                <w:lang w:val="en-US"/>
              </w:rPr>
              <w:t>Ban Quản lý CVĐC Đắk Nông</w:t>
            </w:r>
          </w:p>
        </w:tc>
      </w:tr>
      <w:tr w:rsidR="002149F5" w:rsidRPr="00C96390" w:rsidTr="003D5C18">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Default="002149F5" w:rsidP="00612155">
            <w:pPr>
              <w:spacing w:after="0" w:line="240" w:lineRule="auto"/>
              <w:jc w:val="center"/>
              <w:rPr>
                <w:rFonts w:cs="Times New Roman"/>
                <w:color w:val="000000"/>
                <w:sz w:val="24"/>
                <w:szCs w:val="24"/>
                <w:lang w:val="en-US"/>
              </w:rPr>
            </w:pPr>
            <w:r>
              <w:rPr>
                <w:rFonts w:cs="Times New Roman"/>
                <w:color w:val="000000"/>
                <w:sz w:val="24"/>
                <w:szCs w:val="24"/>
                <w:lang w:val="en-US"/>
              </w:rPr>
              <w:t>1</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2149F5" w:rsidRPr="0058395C" w:rsidRDefault="002149F5" w:rsidP="00612155">
            <w:pPr>
              <w:jc w:val="center"/>
              <w:rPr>
                <w:rFonts w:cs="Times New Roman"/>
                <w:color w:val="000000"/>
                <w:sz w:val="24"/>
                <w:szCs w:val="24"/>
                <w:lang w:val="en-US"/>
              </w:rPr>
            </w:pPr>
            <w:r>
              <w:rPr>
                <w:rFonts w:cs="Times New Roman"/>
                <w:color w:val="000000"/>
                <w:sz w:val="24"/>
                <w:szCs w:val="24"/>
                <w:lang w:val="en-US"/>
              </w:rPr>
              <w:t>Công văn số 445/UBND-</w:t>
            </w:r>
            <w:r>
              <w:rPr>
                <w:rFonts w:cs="Times New Roman"/>
                <w:color w:val="000000"/>
                <w:sz w:val="24"/>
                <w:szCs w:val="24"/>
                <w:lang w:val="en-US"/>
              </w:rPr>
              <w:lastRenderedPageBreak/>
              <w:t>KGVX ngày 25/01/2021 (sau đó đôn đốc tại Công văn số 1021/UBND-KGVX ngày 05/3/2021)</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2149F5" w:rsidRPr="0058395C" w:rsidRDefault="002149F5" w:rsidP="00612155">
            <w:pPr>
              <w:spacing w:after="0" w:line="240" w:lineRule="auto"/>
              <w:jc w:val="center"/>
              <w:rPr>
                <w:rFonts w:cs="Times New Roman"/>
                <w:color w:val="000000"/>
                <w:sz w:val="24"/>
                <w:szCs w:val="24"/>
                <w:lang w:val="en-US"/>
              </w:rPr>
            </w:pPr>
            <w:r w:rsidRPr="0058395C">
              <w:rPr>
                <w:rFonts w:cs="Times New Roman"/>
                <w:color w:val="000000"/>
                <w:sz w:val="24"/>
                <w:szCs w:val="24"/>
                <w:lang w:val="en-US"/>
              </w:rPr>
              <w:lastRenderedPageBreak/>
              <w:t>tham mưu x</w:t>
            </w:r>
            <w:r w:rsidRPr="0058395C">
              <w:rPr>
                <w:rFonts w:cs="Times New Roman"/>
                <w:sz w:val="24"/>
                <w:szCs w:val="24"/>
              </w:rPr>
              <w:t xml:space="preserve">ây dựng Nghị quyết </w:t>
            </w:r>
            <w:r>
              <w:rPr>
                <w:rFonts w:cs="Times New Roman"/>
                <w:sz w:val="24"/>
                <w:szCs w:val="24"/>
                <w:lang w:val="en-US"/>
              </w:rPr>
              <w:t xml:space="preserve">của Ban Thường vụ Tỉnh ủy </w:t>
            </w:r>
            <w:r w:rsidRPr="0058395C">
              <w:rPr>
                <w:rFonts w:cs="Times New Roman"/>
                <w:sz w:val="24"/>
                <w:szCs w:val="24"/>
              </w:rPr>
              <w:t xml:space="preserve">về xây dựng </w:t>
            </w:r>
            <w:r w:rsidRPr="0058395C">
              <w:rPr>
                <w:rFonts w:cs="Times New Roman"/>
                <w:sz w:val="24"/>
                <w:szCs w:val="24"/>
              </w:rPr>
              <w:lastRenderedPageBreak/>
              <w:t>và phát triển CVĐC toàn cầu UNESCO Đắk Nông</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2149F5" w:rsidRPr="0058395C" w:rsidRDefault="002149F5" w:rsidP="00612155">
            <w:pPr>
              <w:jc w:val="center"/>
              <w:rPr>
                <w:rFonts w:cs="Times New Roman"/>
                <w:color w:val="000000"/>
                <w:sz w:val="24"/>
                <w:szCs w:val="24"/>
                <w:lang w:val="en-US"/>
              </w:rPr>
            </w:pPr>
            <w:r>
              <w:rPr>
                <w:rFonts w:cs="Times New Roman"/>
                <w:color w:val="000000"/>
                <w:sz w:val="24"/>
                <w:szCs w:val="24"/>
                <w:lang w:val="en-US"/>
              </w:rPr>
              <w:lastRenderedPageBreak/>
              <w:t>05/3/2021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2149F5" w:rsidRPr="009E0648" w:rsidRDefault="002149F5" w:rsidP="00612155">
            <w:pPr>
              <w:jc w:val="center"/>
              <w:rPr>
                <w:rFonts w:cs="Times New Roman"/>
                <w:color w:val="000000"/>
                <w:sz w:val="24"/>
                <w:szCs w:val="24"/>
                <w:lang w:val="en-US"/>
              </w:rPr>
            </w:pPr>
            <w:r>
              <w:rPr>
                <w:rFonts w:cs="Times New Roman"/>
                <w:color w:val="000000"/>
                <w:sz w:val="24"/>
                <w:szCs w:val="24"/>
                <w:lang w:val="en-US"/>
              </w:rPr>
              <w:t xml:space="preserve">Việc xây dựng Nghị quyết của Ban Thường vụ </w:t>
            </w:r>
            <w:r>
              <w:rPr>
                <w:rFonts w:cs="Times New Roman"/>
                <w:color w:val="000000"/>
                <w:sz w:val="24"/>
                <w:szCs w:val="24"/>
                <w:lang w:val="en-US"/>
              </w:rPr>
              <w:lastRenderedPageBreak/>
              <w:t>Tỉnh ủy đòi hỏi sự khảo sát, nghiên cứu trên cơ sở đó tham mưu nội dung, nhiệm vụ…do đó, việc tham mưu không bảo đảm thời gian theo yêu cầu</w:t>
            </w:r>
          </w:p>
        </w:tc>
      </w:tr>
      <w:tr w:rsidR="002149F5" w:rsidRPr="00C96390" w:rsidTr="00D648CF">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1908D7" w:rsidRDefault="002149F5" w:rsidP="00612155">
            <w:pPr>
              <w:spacing w:after="0" w:line="240" w:lineRule="auto"/>
              <w:jc w:val="center"/>
              <w:rPr>
                <w:rFonts w:cs="Times New Roman"/>
                <w:b/>
                <w:color w:val="FF0000"/>
                <w:sz w:val="24"/>
                <w:szCs w:val="24"/>
                <w:lang w:val="en-US"/>
              </w:rPr>
            </w:pPr>
            <w:r>
              <w:rPr>
                <w:rFonts w:cs="Times New Roman"/>
                <w:b/>
                <w:color w:val="FF0000"/>
                <w:sz w:val="24"/>
                <w:szCs w:val="24"/>
                <w:lang w:val="en-US"/>
              </w:rPr>
              <w:lastRenderedPageBreak/>
              <w:t>IX</w:t>
            </w:r>
          </w:p>
        </w:tc>
        <w:tc>
          <w:tcPr>
            <w:tcW w:w="13750" w:type="dxa"/>
            <w:gridSpan w:val="4"/>
            <w:tcBorders>
              <w:top w:val="single" w:sz="4" w:space="0" w:color="auto"/>
              <w:left w:val="nil"/>
              <w:bottom w:val="single" w:sz="4" w:space="0" w:color="auto"/>
              <w:right w:val="single" w:sz="4" w:space="0" w:color="auto"/>
            </w:tcBorders>
            <w:shd w:val="clear" w:color="000000" w:fill="FFFFFF"/>
            <w:vAlign w:val="center"/>
          </w:tcPr>
          <w:p w:rsidR="002149F5" w:rsidRDefault="002149F5" w:rsidP="002149F5">
            <w:pPr>
              <w:rPr>
                <w:rFonts w:cs="Times New Roman"/>
                <w:color w:val="000000"/>
                <w:sz w:val="24"/>
                <w:szCs w:val="24"/>
                <w:lang w:val="en-US"/>
              </w:rPr>
            </w:pPr>
            <w:r w:rsidRPr="001908D7">
              <w:rPr>
                <w:rFonts w:cs="Times New Roman"/>
                <w:b/>
                <w:color w:val="FF0000"/>
                <w:sz w:val="24"/>
                <w:szCs w:val="24"/>
                <w:lang w:val="en-US"/>
              </w:rPr>
              <w:t>UBND huyện Tuy Đức</w:t>
            </w:r>
          </w:p>
        </w:tc>
      </w:tr>
      <w:tr w:rsidR="002149F5" w:rsidRPr="00C96390" w:rsidTr="003D5C18">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Default="002149F5" w:rsidP="00612155">
            <w:pPr>
              <w:spacing w:after="0" w:line="240" w:lineRule="auto"/>
              <w:jc w:val="center"/>
              <w:rPr>
                <w:rFonts w:cs="Times New Roman"/>
                <w:color w:val="000000"/>
                <w:sz w:val="24"/>
                <w:szCs w:val="24"/>
                <w:lang w:val="en-US"/>
              </w:rPr>
            </w:pPr>
            <w:r>
              <w:rPr>
                <w:rFonts w:cs="Times New Roman"/>
                <w:color w:val="000000"/>
                <w:sz w:val="24"/>
                <w:szCs w:val="24"/>
                <w:lang w:val="en-US"/>
              </w:rPr>
              <w:t>1</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2149F5" w:rsidRDefault="002149F5" w:rsidP="00612155">
            <w:pPr>
              <w:jc w:val="center"/>
              <w:rPr>
                <w:rFonts w:cs="Times New Roman"/>
                <w:color w:val="000000"/>
                <w:sz w:val="24"/>
                <w:szCs w:val="24"/>
                <w:lang w:val="en-US"/>
              </w:rPr>
            </w:pPr>
            <w:r>
              <w:rPr>
                <w:rFonts w:cs="Times New Roman"/>
                <w:color w:val="000000"/>
                <w:sz w:val="24"/>
                <w:szCs w:val="24"/>
                <w:lang w:val="en-US"/>
              </w:rPr>
              <w:t>Công văn số 2110/UBND-KTN ngày 04/5/2021</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2149F5" w:rsidRPr="0058395C" w:rsidRDefault="002149F5" w:rsidP="00612155">
            <w:pPr>
              <w:spacing w:after="0" w:line="240" w:lineRule="auto"/>
              <w:jc w:val="center"/>
              <w:rPr>
                <w:rFonts w:cs="Times New Roman"/>
                <w:color w:val="000000"/>
                <w:sz w:val="24"/>
                <w:szCs w:val="24"/>
                <w:lang w:val="en-US"/>
              </w:rPr>
            </w:pPr>
            <w:r>
              <w:rPr>
                <w:rFonts w:cs="Times New Roman"/>
                <w:color w:val="000000"/>
                <w:sz w:val="24"/>
                <w:szCs w:val="24"/>
                <w:lang w:val="en-US"/>
              </w:rPr>
              <w:t>Tăng cường chấn chỉnh công tác quản lý nhà nước về đất đai</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2149F5" w:rsidRDefault="002149F5" w:rsidP="00612155">
            <w:pPr>
              <w:jc w:val="center"/>
              <w:rPr>
                <w:rFonts w:cs="Times New Roman"/>
                <w:color w:val="000000"/>
                <w:sz w:val="24"/>
                <w:szCs w:val="24"/>
                <w:lang w:val="en-US"/>
              </w:rPr>
            </w:pPr>
            <w:r>
              <w:rPr>
                <w:rFonts w:cs="Times New Roman"/>
                <w:color w:val="000000"/>
                <w:sz w:val="24"/>
                <w:szCs w:val="24"/>
                <w:lang w:val="en-US"/>
              </w:rPr>
              <w:t>Trước 20/5/2021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2149F5" w:rsidRDefault="002149F5" w:rsidP="00612155">
            <w:pPr>
              <w:jc w:val="center"/>
              <w:rPr>
                <w:rFonts w:cs="Times New Roman"/>
                <w:color w:val="000000"/>
                <w:sz w:val="24"/>
                <w:szCs w:val="24"/>
                <w:lang w:val="en-US"/>
              </w:rPr>
            </w:pPr>
            <w:r>
              <w:rPr>
                <w:rFonts w:cs="Times New Roman"/>
                <w:color w:val="000000"/>
                <w:sz w:val="24"/>
                <w:szCs w:val="24"/>
                <w:lang w:val="en-US"/>
              </w:rPr>
              <w:t>UBND huyện đã triển khai thực hiện nhưng chưa có kết quả cuối cùng</w:t>
            </w:r>
          </w:p>
        </w:tc>
      </w:tr>
      <w:tr w:rsidR="002149F5" w:rsidRPr="00C96390" w:rsidTr="006472C9">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3A7C6D" w:rsidRDefault="002149F5" w:rsidP="00612155">
            <w:pPr>
              <w:spacing w:after="0" w:line="240" w:lineRule="auto"/>
              <w:jc w:val="center"/>
              <w:rPr>
                <w:rFonts w:cs="Times New Roman"/>
                <w:b/>
                <w:color w:val="FF0000"/>
                <w:sz w:val="24"/>
                <w:szCs w:val="24"/>
                <w:lang w:val="en-US"/>
              </w:rPr>
            </w:pPr>
            <w:r>
              <w:rPr>
                <w:rFonts w:cs="Times New Roman"/>
                <w:b/>
                <w:color w:val="FF0000"/>
                <w:sz w:val="24"/>
                <w:szCs w:val="24"/>
                <w:lang w:val="en-US"/>
              </w:rPr>
              <w:t>X</w:t>
            </w:r>
          </w:p>
        </w:tc>
        <w:tc>
          <w:tcPr>
            <w:tcW w:w="13750" w:type="dxa"/>
            <w:gridSpan w:val="4"/>
            <w:tcBorders>
              <w:top w:val="single" w:sz="4" w:space="0" w:color="auto"/>
              <w:left w:val="nil"/>
              <w:bottom w:val="single" w:sz="4" w:space="0" w:color="auto"/>
              <w:right w:val="single" w:sz="4" w:space="0" w:color="auto"/>
            </w:tcBorders>
            <w:shd w:val="clear" w:color="000000" w:fill="FFFFFF"/>
            <w:vAlign w:val="center"/>
          </w:tcPr>
          <w:p w:rsidR="002149F5" w:rsidRDefault="002149F5" w:rsidP="002149F5">
            <w:pPr>
              <w:rPr>
                <w:rFonts w:cs="Times New Roman"/>
                <w:color w:val="000000"/>
                <w:sz w:val="24"/>
                <w:szCs w:val="24"/>
                <w:lang w:val="en-US"/>
              </w:rPr>
            </w:pPr>
            <w:r w:rsidRPr="003A7C6D">
              <w:rPr>
                <w:rFonts w:cs="Times New Roman"/>
                <w:b/>
                <w:color w:val="FF0000"/>
                <w:sz w:val="24"/>
                <w:szCs w:val="24"/>
                <w:lang w:val="en-US"/>
              </w:rPr>
              <w:t>UBND thành phố Gia Nghĩa</w:t>
            </w:r>
          </w:p>
        </w:tc>
      </w:tr>
      <w:tr w:rsidR="002149F5" w:rsidRPr="00C96390" w:rsidTr="003D5C18">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20" w:lineRule="exact"/>
              <w:rPr>
                <w:sz w:val="24"/>
                <w:szCs w:val="24"/>
              </w:rPr>
            </w:pPr>
            <w:r w:rsidRPr="003A7C6D">
              <w:rPr>
                <w:rStyle w:val="Bodytext11pt"/>
                <w:sz w:val="24"/>
                <w:szCs w:val="24"/>
              </w:rPr>
              <w:t>1</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jc w:val="both"/>
              <w:rPr>
                <w:sz w:val="24"/>
                <w:szCs w:val="24"/>
              </w:rPr>
            </w:pPr>
            <w:r w:rsidRPr="003A7C6D">
              <w:rPr>
                <w:rStyle w:val="Bodytext11pt"/>
                <w:sz w:val="24"/>
                <w:szCs w:val="24"/>
              </w:rPr>
              <w:t>Công văn số 979/UBND- KTN ngày 04/3/2021 cùa UBND tỉnh Đắk Nông</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jc w:val="both"/>
              <w:rPr>
                <w:sz w:val="24"/>
                <w:szCs w:val="24"/>
              </w:rPr>
            </w:pPr>
            <w:r w:rsidRPr="003A7C6D">
              <w:rPr>
                <w:rStyle w:val="Bodytext11"/>
                <w:sz w:val="24"/>
                <w:szCs w:val="24"/>
              </w:rPr>
              <w:t xml:space="preserve">về </w:t>
            </w:r>
            <w:r w:rsidRPr="003A7C6D">
              <w:rPr>
                <w:rStyle w:val="Bodytext11pt"/>
                <w:sz w:val="24"/>
                <w:szCs w:val="24"/>
              </w:rPr>
              <w:t xml:space="preserve">việc xử </w:t>
            </w:r>
            <w:r w:rsidRPr="003A7C6D">
              <w:rPr>
                <w:rStyle w:val="Bodytext11"/>
                <w:sz w:val="24"/>
                <w:szCs w:val="24"/>
              </w:rPr>
              <w:t xml:space="preserve">lý </w:t>
            </w:r>
            <w:r w:rsidRPr="003A7C6D">
              <w:rPr>
                <w:rStyle w:val="Bodytext11pt"/>
                <w:sz w:val="24"/>
                <w:szCs w:val="24"/>
              </w:rPr>
              <w:t>nội đung liên quan đến phần diện tích đất UBND tỉnh đã giao Tỉnh đoàn quản lý tại Quyết định số 1717/QĐ-CTUBN D ngày 14/11/2005</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20" w:lineRule="exact"/>
              <w:jc w:val="both"/>
              <w:rPr>
                <w:sz w:val="24"/>
                <w:szCs w:val="24"/>
              </w:rPr>
            </w:pPr>
            <w:r w:rsidRPr="003A7C6D">
              <w:rPr>
                <w:rStyle w:val="Bodytext11pt"/>
                <w:sz w:val="24"/>
                <w:szCs w:val="24"/>
              </w:rPr>
              <w:t>Ngày 30/3/2021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60" w:line="274" w:lineRule="exact"/>
              <w:jc w:val="both"/>
              <w:rPr>
                <w:sz w:val="24"/>
                <w:szCs w:val="24"/>
              </w:rPr>
            </w:pPr>
            <w:r w:rsidRPr="003A7C6D">
              <w:rPr>
                <w:rStyle w:val="Bodytext11pt"/>
                <w:sz w:val="24"/>
                <w:szCs w:val="24"/>
              </w:rPr>
              <w:t>Thực hiện ý kiến chi đạo của UBND tình, UBND thành phổ đã ban hành Công vãn sổ 826/UBND- TNMT ngày 15/4/2021 về việc xử lý đất của Tỉnh đoàn Đắk Nông, trong đó UBND thành phố dề nghị Tỉnh đoàn Đắk Nông phổi hợp với Trung tâm Đo đạc tư vấn Tài nguyên và Môi trường tỉnh khôi phục ranh, mốc thu hồi và giao đất cho Tỉnh đoàn, tuy nhiên đen nay vẫn chưa có kết quả.</w:t>
            </w:r>
          </w:p>
          <w:p w:rsidR="002149F5" w:rsidRPr="003A7C6D" w:rsidRDefault="002149F5" w:rsidP="00612155">
            <w:pPr>
              <w:pStyle w:val="BodyText41"/>
              <w:shd w:val="clear" w:color="auto" w:fill="auto"/>
              <w:spacing w:before="60" w:after="0" w:line="274" w:lineRule="exact"/>
              <w:jc w:val="both"/>
              <w:rPr>
                <w:sz w:val="24"/>
                <w:szCs w:val="24"/>
              </w:rPr>
            </w:pPr>
            <w:r w:rsidRPr="003A7C6D">
              <w:rPr>
                <w:rStyle w:val="Bodytext11pt"/>
                <w:sz w:val="24"/>
                <w:szCs w:val="24"/>
              </w:rPr>
              <w:t>Đến ngày 01/6/2021, UBND thành phố tiếp tục có Công văn số 1272/UBND-TNMT, trong đó đề nghị Tỉnh Đoàn Đắk Nông và Trung tâm đo đạc tư vấn Tài nguyên và Môi trường tỉnh thực hiện theo Công văn 826/UBND-TNMT ngày 15/4/2021.</w:t>
            </w:r>
            <w:r w:rsidRPr="003A7C6D">
              <w:rPr>
                <w:rStyle w:val="Bodytext11pt"/>
                <w:sz w:val="24"/>
                <w:szCs w:val="24"/>
                <w:lang w:val="en-US"/>
              </w:rPr>
              <w:t xml:space="preserve"> </w:t>
            </w:r>
            <w:r w:rsidRPr="003A7C6D">
              <w:rPr>
                <w:rStyle w:val="Bodytext11pt"/>
                <w:sz w:val="24"/>
                <w:szCs w:val="24"/>
              </w:rPr>
              <w:t>Do vây, sau khi có kết quả giải quyết, UBND thành phố sẽ báo cáo UBND tỉnh (qua Sở Tài nguyên - Môi trường) đế chỉ đạo, xử lý các bước tiếp theo.</w:t>
            </w:r>
          </w:p>
        </w:tc>
      </w:tr>
      <w:tr w:rsidR="002149F5" w:rsidRPr="00C96390" w:rsidTr="003D5C18">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20" w:lineRule="exact"/>
              <w:rPr>
                <w:sz w:val="24"/>
                <w:szCs w:val="24"/>
              </w:rPr>
            </w:pPr>
            <w:r w:rsidRPr="003A7C6D">
              <w:rPr>
                <w:rStyle w:val="Bodytext11pt"/>
                <w:sz w:val="24"/>
                <w:szCs w:val="24"/>
              </w:rPr>
              <w:t>2</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jc w:val="both"/>
              <w:rPr>
                <w:sz w:val="24"/>
                <w:szCs w:val="24"/>
              </w:rPr>
            </w:pPr>
            <w:r w:rsidRPr="003A7C6D">
              <w:rPr>
                <w:rStyle w:val="Bodytext11pt"/>
                <w:sz w:val="24"/>
                <w:szCs w:val="24"/>
              </w:rPr>
              <w:t>Thông báo số 1096/TB- VPUBND ngày 14/12/2020 cùa Văn phòng UBND tỉnh</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ind w:right="260"/>
              <w:jc w:val="both"/>
              <w:rPr>
                <w:sz w:val="24"/>
                <w:szCs w:val="24"/>
              </w:rPr>
            </w:pPr>
            <w:r w:rsidRPr="003A7C6D">
              <w:rPr>
                <w:rStyle w:val="Bodytext11pt"/>
                <w:sz w:val="24"/>
                <w:szCs w:val="24"/>
              </w:rPr>
              <w:t xml:space="preserve">Rà soát đề xuất bố trí tái định cư các trường hợp khó khăn về chỗ ở nhưng không đủ điều kiện giao đất </w:t>
            </w:r>
            <w:r w:rsidRPr="003A7C6D">
              <w:rPr>
                <w:rStyle w:val="Bodytext11pt"/>
                <w:sz w:val="24"/>
                <w:szCs w:val="24"/>
              </w:rPr>
              <w:lastRenderedPageBreak/>
              <w:t>tái định cư khi nhà nước thu hồi đất để thực hiện dự án</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8" w:lineRule="exact"/>
              <w:jc w:val="both"/>
              <w:rPr>
                <w:sz w:val="24"/>
                <w:szCs w:val="24"/>
              </w:rPr>
            </w:pPr>
            <w:r w:rsidRPr="003A7C6D">
              <w:rPr>
                <w:rStyle w:val="Bodytext11pt"/>
                <w:sz w:val="24"/>
                <w:szCs w:val="24"/>
              </w:rPr>
              <w:lastRenderedPageBreak/>
              <w:t>Trong tháng 01 năm 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jc w:val="both"/>
              <w:rPr>
                <w:sz w:val="24"/>
                <w:szCs w:val="24"/>
              </w:rPr>
            </w:pPr>
            <w:r w:rsidRPr="003A7C6D">
              <w:rPr>
                <w:rStyle w:val="Bodytext11pt"/>
                <w:sz w:val="24"/>
                <w:szCs w:val="24"/>
              </w:rPr>
              <w:t xml:space="preserve">Đây là nội dung quan trọng, liên quan đến nhiều quy định, nhiều đơn vị và ảnh hưởng trực tiếp đen nhiều đối tượng nên việc rà soát mất nhiều thời </w:t>
            </w:r>
            <w:r w:rsidRPr="003A7C6D">
              <w:rPr>
                <w:rStyle w:val="Bodytext11pt"/>
                <w:sz w:val="24"/>
                <w:szCs w:val="24"/>
              </w:rPr>
              <w:lastRenderedPageBreak/>
              <w:t>gian; tránh phát sinh khiếu nại, khiếu kiện sau đề xuất. Do đó, kính đề nghị UBND tỉnh gia hạn thời gian thực hiện đến hết năm 2021.</w:t>
            </w:r>
          </w:p>
        </w:tc>
      </w:tr>
      <w:tr w:rsidR="002149F5" w:rsidRPr="00C96390" w:rsidTr="003D5C18">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20" w:lineRule="exact"/>
              <w:rPr>
                <w:sz w:val="24"/>
                <w:szCs w:val="24"/>
              </w:rPr>
            </w:pPr>
            <w:r w:rsidRPr="003A7C6D">
              <w:rPr>
                <w:rStyle w:val="Bodytext11pt"/>
                <w:sz w:val="24"/>
                <w:szCs w:val="24"/>
              </w:rPr>
              <w:lastRenderedPageBreak/>
              <w:t>3</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jc w:val="both"/>
              <w:rPr>
                <w:sz w:val="24"/>
                <w:szCs w:val="24"/>
              </w:rPr>
            </w:pPr>
            <w:r w:rsidRPr="003A7C6D">
              <w:rPr>
                <w:rStyle w:val="Bodytext11pt"/>
                <w:sz w:val="24"/>
                <w:szCs w:val="24"/>
              </w:rPr>
              <w:t>Thông báo số 1096/TB- VPUBND ngày 14/12/2020 của Văn phòng UBND tỉnh</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jc w:val="both"/>
              <w:rPr>
                <w:sz w:val="24"/>
                <w:szCs w:val="24"/>
              </w:rPr>
            </w:pPr>
            <w:r w:rsidRPr="003A7C6D">
              <w:rPr>
                <w:rStyle w:val="Bodytext11pt"/>
                <w:sz w:val="24"/>
                <w:szCs w:val="24"/>
              </w:rPr>
              <w:t>Tuyên truyền, vận động các trường hợp chưa bàn giao mặt bàng dự án đường Bẩc Nam giai đoạn 2 và tham mưu UBND tỉnh tổ chức đối thoại để giải quyết dứt điểm</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jc w:val="both"/>
              <w:rPr>
                <w:sz w:val="24"/>
                <w:szCs w:val="24"/>
              </w:rPr>
            </w:pPr>
            <w:r w:rsidRPr="003A7C6D">
              <w:rPr>
                <w:rStyle w:val="Bodytext11pt"/>
                <w:sz w:val="24"/>
                <w:szCs w:val="24"/>
              </w:rPr>
              <w:t>Trong quý I năm 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jc w:val="both"/>
              <w:rPr>
                <w:sz w:val="24"/>
                <w:szCs w:val="24"/>
              </w:rPr>
            </w:pPr>
            <w:r w:rsidRPr="003A7C6D">
              <w:rPr>
                <w:rStyle w:val="Bodytext11pt"/>
                <w:sz w:val="24"/>
                <w:szCs w:val="24"/>
              </w:rPr>
              <w:t>Do vướng mắc liên quan đến chủ trương thực hiện dự án nên việc tuyên truyền, vận động là rất khó khăn. Thực hiện chỉ đạo cùa UBND tỉnh, Sở Xây dựng tỉnh đã tổ chức họp và đã có báo cáo; theo đó, chủ trương thu hồi đất dọc hai bên dường Bẳc Nam là đầy đủ pháp lý và phù hợp quy định của pháp luật (theo Công văn so 11/SXD- QHKT&amp;PTĐT, ngày 05/0ự2021). Do vậy, kính đề nghị UBND tỉnh có ý kiến thống nhất để UBND thành phố có cơ sở triển khai thực hiện.</w:t>
            </w:r>
          </w:p>
        </w:tc>
      </w:tr>
      <w:tr w:rsidR="002149F5" w:rsidRPr="00C96390" w:rsidTr="003D5C18">
        <w:trPr>
          <w:trHeight w:val="315"/>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20" w:lineRule="exact"/>
              <w:rPr>
                <w:sz w:val="24"/>
                <w:szCs w:val="24"/>
              </w:rPr>
            </w:pPr>
            <w:r w:rsidRPr="003A7C6D">
              <w:rPr>
                <w:rStyle w:val="Bodytext11pt"/>
                <w:sz w:val="24"/>
                <w:szCs w:val="24"/>
              </w:rPr>
              <w:t>4</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jc w:val="both"/>
              <w:rPr>
                <w:sz w:val="24"/>
                <w:szCs w:val="24"/>
              </w:rPr>
            </w:pPr>
            <w:r w:rsidRPr="003A7C6D">
              <w:rPr>
                <w:rStyle w:val="Bodytext11pt"/>
                <w:sz w:val="24"/>
                <w:szCs w:val="24"/>
              </w:rPr>
              <w:t>Công văn số 6784/UBND- KGVX ngày 04/02/2021 của UBND tỉnh</w:t>
            </w:r>
          </w:p>
        </w:tc>
        <w:tc>
          <w:tcPr>
            <w:tcW w:w="3827"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jc w:val="both"/>
              <w:rPr>
                <w:sz w:val="24"/>
                <w:szCs w:val="24"/>
              </w:rPr>
            </w:pPr>
            <w:r w:rsidRPr="003A7C6D">
              <w:rPr>
                <w:rStyle w:val="Bodytext11"/>
                <w:sz w:val="24"/>
                <w:szCs w:val="24"/>
              </w:rPr>
              <w:t xml:space="preserve">về </w:t>
            </w:r>
            <w:r w:rsidRPr="003A7C6D">
              <w:rPr>
                <w:rStyle w:val="Bodytext11pt"/>
                <w:sz w:val="24"/>
                <w:szCs w:val="24"/>
              </w:rPr>
              <w:t>việc triển khai thực hiện Nghị quyết số 18/2020/NQ- HĐNDngày 11/12/2020 của HĐND tỉnh (lắp đặt biển tên đường)</w:t>
            </w:r>
          </w:p>
        </w:tc>
        <w:tc>
          <w:tcPr>
            <w:tcW w:w="1843"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20" w:lineRule="exact"/>
              <w:jc w:val="both"/>
              <w:rPr>
                <w:sz w:val="24"/>
                <w:szCs w:val="24"/>
              </w:rPr>
            </w:pPr>
            <w:r w:rsidRPr="003A7C6D">
              <w:rPr>
                <w:rStyle w:val="Bodytext11pt"/>
                <w:sz w:val="24"/>
                <w:szCs w:val="24"/>
              </w:rPr>
              <w:t>Ngày 30/4/2021</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2149F5" w:rsidRPr="003A7C6D" w:rsidRDefault="002149F5" w:rsidP="00612155">
            <w:pPr>
              <w:pStyle w:val="BodyText41"/>
              <w:shd w:val="clear" w:color="auto" w:fill="auto"/>
              <w:spacing w:before="0" w:after="0" w:line="274" w:lineRule="exact"/>
              <w:jc w:val="both"/>
              <w:rPr>
                <w:sz w:val="24"/>
                <w:szCs w:val="24"/>
              </w:rPr>
            </w:pPr>
            <w:r w:rsidRPr="003A7C6D">
              <w:rPr>
                <w:rStyle w:val="Bodytext11pt"/>
                <w:sz w:val="24"/>
                <w:szCs w:val="24"/>
              </w:rPr>
              <w:t>Do khối lượng biển tên đường cần cắm là tương đối nhiều rộng khắp địa bàn thành phố Gia Nghĩa, cần nhiều thời gian để sẳp xếp vị trí cắm khoa học, thuận tiện cho việc đánh biển số nhà cũng như thể hiện được chỉ tiết các vị trí giao nhau giữa các tuyến đường, do đó kính đề nghị UBND tỉnh cho gia hạn thời gian thực hiện việc cắm biển tên đường đến hết tháng 6/2021.</w:t>
            </w:r>
          </w:p>
        </w:tc>
      </w:tr>
    </w:tbl>
    <w:p w:rsidR="005416DF" w:rsidRDefault="005416DF" w:rsidP="007A67FD">
      <w:pPr>
        <w:pStyle w:val="NormalWeb"/>
        <w:shd w:val="clear" w:color="auto" w:fill="FFFFFF"/>
        <w:spacing w:before="120" w:beforeAutospacing="0" w:after="120" w:afterAutospacing="0" w:line="234" w:lineRule="atLeast"/>
        <w:jc w:val="right"/>
        <w:rPr>
          <w:b/>
          <w:bCs/>
          <w:color w:val="000000"/>
        </w:rPr>
      </w:pPr>
    </w:p>
    <w:p w:rsidR="005416DF" w:rsidRDefault="005416DF" w:rsidP="007A67FD">
      <w:pPr>
        <w:pStyle w:val="NormalWeb"/>
        <w:shd w:val="clear" w:color="auto" w:fill="FFFFFF"/>
        <w:spacing w:before="120" w:beforeAutospacing="0" w:after="120" w:afterAutospacing="0" w:line="234" w:lineRule="atLeast"/>
        <w:jc w:val="right"/>
        <w:rPr>
          <w:b/>
          <w:bCs/>
          <w:color w:val="000000"/>
        </w:rPr>
      </w:pPr>
    </w:p>
    <w:p w:rsidR="002149F5" w:rsidRDefault="002149F5" w:rsidP="007A67FD">
      <w:pPr>
        <w:pStyle w:val="NormalWeb"/>
        <w:shd w:val="clear" w:color="auto" w:fill="FFFFFF"/>
        <w:spacing w:before="120" w:beforeAutospacing="0" w:after="120" w:afterAutospacing="0" w:line="234" w:lineRule="atLeast"/>
        <w:jc w:val="right"/>
        <w:rPr>
          <w:b/>
          <w:bCs/>
          <w:color w:val="000000"/>
        </w:rPr>
      </w:pPr>
    </w:p>
    <w:p w:rsidR="002149F5" w:rsidRDefault="002149F5" w:rsidP="007A67FD">
      <w:pPr>
        <w:pStyle w:val="NormalWeb"/>
        <w:shd w:val="clear" w:color="auto" w:fill="FFFFFF"/>
        <w:spacing w:before="120" w:beforeAutospacing="0" w:after="120" w:afterAutospacing="0" w:line="234" w:lineRule="atLeast"/>
        <w:jc w:val="right"/>
        <w:rPr>
          <w:b/>
          <w:bCs/>
          <w:color w:val="000000"/>
        </w:rPr>
      </w:pPr>
    </w:p>
    <w:p w:rsidR="002149F5" w:rsidRDefault="002149F5" w:rsidP="007A67FD">
      <w:pPr>
        <w:pStyle w:val="NormalWeb"/>
        <w:shd w:val="clear" w:color="auto" w:fill="FFFFFF"/>
        <w:spacing w:before="120" w:beforeAutospacing="0" w:after="120" w:afterAutospacing="0" w:line="234" w:lineRule="atLeast"/>
        <w:jc w:val="right"/>
        <w:rPr>
          <w:b/>
          <w:bCs/>
          <w:color w:val="000000"/>
        </w:rPr>
      </w:pPr>
    </w:p>
    <w:p w:rsidR="002149F5" w:rsidRDefault="002149F5" w:rsidP="007A67FD">
      <w:pPr>
        <w:pStyle w:val="NormalWeb"/>
        <w:shd w:val="clear" w:color="auto" w:fill="FFFFFF"/>
        <w:spacing w:before="120" w:beforeAutospacing="0" w:after="120" w:afterAutospacing="0" w:line="234" w:lineRule="atLeast"/>
        <w:jc w:val="right"/>
        <w:rPr>
          <w:b/>
          <w:bCs/>
          <w:color w:val="000000"/>
        </w:rPr>
      </w:pPr>
    </w:p>
    <w:p w:rsidR="005416DF" w:rsidRDefault="005416DF" w:rsidP="007A67FD">
      <w:pPr>
        <w:pStyle w:val="NormalWeb"/>
        <w:shd w:val="clear" w:color="auto" w:fill="FFFFFF"/>
        <w:spacing w:before="120" w:beforeAutospacing="0" w:after="120" w:afterAutospacing="0" w:line="234" w:lineRule="atLeast"/>
        <w:jc w:val="right"/>
        <w:rPr>
          <w:b/>
          <w:bCs/>
          <w:color w:val="000000"/>
        </w:rPr>
      </w:pPr>
    </w:p>
    <w:p w:rsidR="003C7A35" w:rsidRDefault="007A67FD" w:rsidP="007A67FD">
      <w:pPr>
        <w:pStyle w:val="NormalWeb"/>
        <w:shd w:val="clear" w:color="auto" w:fill="FFFFFF"/>
        <w:spacing w:before="120" w:beforeAutospacing="0" w:after="120" w:afterAutospacing="0" w:line="234" w:lineRule="atLeast"/>
        <w:jc w:val="right"/>
        <w:rPr>
          <w:b/>
          <w:bCs/>
          <w:color w:val="000000"/>
        </w:rPr>
      </w:pPr>
      <w:bookmarkStart w:id="1" w:name="_GoBack"/>
      <w:bookmarkEnd w:id="1"/>
      <w:r w:rsidRPr="007A67FD">
        <w:rPr>
          <w:b/>
          <w:bCs/>
          <w:color w:val="000000"/>
        </w:rPr>
        <w:lastRenderedPageBreak/>
        <w:t>Biểu mẫu số 4.4</w:t>
      </w:r>
    </w:p>
    <w:p w:rsidR="001132CE" w:rsidRDefault="001132CE" w:rsidP="00334354">
      <w:pPr>
        <w:pStyle w:val="NormalWeb"/>
        <w:shd w:val="clear" w:color="auto" w:fill="FFFFFF"/>
        <w:spacing w:before="120" w:beforeAutospacing="0" w:after="120" w:afterAutospacing="0" w:line="234" w:lineRule="atLeast"/>
        <w:jc w:val="center"/>
        <w:rPr>
          <w:b/>
          <w:bCs/>
          <w:color w:val="000000"/>
        </w:rPr>
      </w:pPr>
    </w:p>
    <w:p w:rsidR="00334354" w:rsidRDefault="00990015" w:rsidP="00334354">
      <w:pPr>
        <w:pStyle w:val="NormalWeb"/>
        <w:shd w:val="clear" w:color="auto" w:fill="FFFFFF"/>
        <w:spacing w:before="120" w:beforeAutospacing="0" w:after="120" w:afterAutospacing="0" w:line="234" w:lineRule="atLeast"/>
        <w:jc w:val="center"/>
        <w:rPr>
          <w:b/>
          <w:bCs/>
          <w:color w:val="000000"/>
        </w:rPr>
      </w:pPr>
      <w:r w:rsidRPr="00C96390">
        <w:rPr>
          <w:b/>
          <w:bCs/>
          <w:color w:val="000000"/>
          <w:lang w:val="vi-VN"/>
        </w:rPr>
        <w:t>II</w:t>
      </w:r>
      <w:r w:rsidRPr="00C96390">
        <w:rPr>
          <w:b/>
          <w:bCs/>
          <w:color w:val="000000"/>
        </w:rPr>
        <w:t>I</w:t>
      </w:r>
      <w:r w:rsidRPr="00C96390">
        <w:rPr>
          <w:b/>
          <w:bCs/>
          <w:color w:val="000000"/>
          <w:lang w:val="vi-VN"/>
        </w:rPr>
        <w:t xml:space="preserve">. CHI TIẾT CÁC NHIỆM VỤ QUÁ HẠN CHƯA HOÀN THÀNH GIAO TẠI </w:t>
      </w:r>
      <w:r w:rsidRPr="00024419">
        <w:rPr>
          <w:b/>
          <w:bCs/>
          <w:color w:val="FF0000"/>
          <w:lang w:val="vi-VN"/>
        </w:rPr>
        <w:t>VĂN BẢN</w:t>
      </w:r>
      <w:r w:rsidRPr="00024419">
        <w:rPr>
          <w:b/>
          <w:bCs/>
          <w:color w:val="FF0000"/>
        </w:rPr>
        <w:t xml:space="preserve"> MẬT</w:t>
      </w:r>
      <w:r w:rsidRPr="00024419">
        <w:rPr>
          <w:b/>
          <w:bCs/>
          <w:color w:val="FF0000"/>
          <w:lang w:val="vi-VN"/>
        </w:rPr>
        <w:t xml:space="preserve"> </w:t>
      </w:r>
    </w:p>
    <w:p w:rsidR="00024419" w:rsidRPr="00C96390" w:rsidRDefault="00990015" w:rsidP="00024419">
      <w:pPr>
        <w:pStyle w:val="NormalWeb"/>
        <w:shd w:val="clear" w:color="auto" w:fill="FFFFFF"/>
        <w:spacing w:before="120" w:beforeAutospacing="0" w:after="120" w:afterAutospacing="0" w:line="234" w:lineRule="atLeast"/>
        <w:jc w:val="center"/>
        <w:rPr>
          <w:b/>
          <w:bCs/>
          <w:color w:val="000000"/>
        </w:rPr>
      </w:pPr>
      <w:r w:rsidRPr="00C96390">
        <w:rPr>
          <w:b/>
          <w:bCs/>
          <w:color w:val="000000"/>
          <w:lang w:val="vi-VN"/>
        </w:rPr>
        <w:t>(gồm cả nhiệm vụ giao tại văn bản quy phạm pháp luật)</w:t>
      </w:r>
    </w:p>
    <w:tbl>
      <w:tblPr>
        <w:tblW w:w="14884" w:type="dxa"/>
        <w:tblInd w:w="108" w:type="dxa"/>
        <w:tblLook w:val="04A0" w:firstRow="1" w:lastRow="0" w:firstColumn="1" w:lastColumn="0" w:noHBand="0" w:noVBand="1"/>
      </w:tblPr>
      <w:tblGrid>
        <w:gridCol w:w="1134"/>
        <w:gridCol w:w="2977"/>
        <w:gridCol w:w="3827"/>
        <w:gridCol w:w="1843"/>
        <w:gridCol w:w="5103"/>
      </w:tblGrid>
      <w:tr w:rsidR="00024419" w:rsidRPr="00C96390" w:rsidTr="00001D15">
        <w:trPr>
          <w:trHeight w:val="514"/>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24419" w:rsidRPr="00C96390" w:rsidRDefault="00024419" w:rsidP="00001D15">
            <w:pPr>
              <w:spacing w:after="0" w:line="240" w:lineRule="auto"/>
              <w:jc w:val="center"/>
              <w:rPr>
                <w:rFonts w:cs="Times New Roman"/>
                <w:b/>
                <w:bCs/>
                <w:color w:val="000000"/>
                <w:sz w:val="24"/>
                <w:szCs w:val="24"/>
              </w:rPr>
            </w:pPr>
            <w:r w:rsidRPr="00C96390">
              <w:rPr>
                <w:rFonts w:cs="Times New Roman"/>
                <w:b/>
                <w:bCs/>
                <w:color w:val="000000"/>
                <w:sz w:val="24"/>
                <w:szCs w:val="24"/>
              </w:rPr>
              <w:t>STT</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rsidR="00024419" w:rsidRPr="00C96390" w:rsidRDefault="00024419" w:rsidP="00001D15">
            <w:pPr>
              <w:spacing w:after="0" w:line="240" w:lineRule="auto"/>
              <w:jc w:val="center"/>
              <w:rPr>
                <w:rFonts w:cs="Times New Roman"/>
                <w:b/>
                <w:bCs/>
                <w:color w:val="000000"/>
                <w:sz w:val="24"/>
                <w:szCs w:val="24"/>
              </w:rPr>
            </w:pPr>
            <w:r w:rsidRPr="00C96390">
              <w:rPr>
                <w:rFonts w:cs="Times New Roman"/>
                <w:b/>
                <w:bCs/>
                <w:color w:val="000000"/>
                <w:sz w:val="24"/>
                <w:szCs w:val="24"/>
              </w:rPr>
              <w:t>Văn bản giao nhiệm vụ</w:t>
            </w:r>
          </w:p>
        </w:tc>
        <w:tc>
          <w:tcPr>
            <w:tcW w:w="3827" w:type="dxa"/>
            <w:tcBorders>
              <w:top w:val="single" w:sz="4" w:space="0" w:color="auto"/>
              <w:left w:val="nil"/>
              <w:bottom w:val="single" w:sz="4" w:space="0" w:color="auto"/>
              <w:right w:val="single" w:sz="4" w:space="0" w:color="auto"/>
            </w:tcBorders>
            <w:shd w:val="clear" w:color="000000" w:fill="FFFFFF"/>
            <w:vAlign w:val="center"/>
            <w:hideMark/>
          </w:tcPr>
          <w:p w:rsidR="00024419" w:rsidRPr="00C96390" w:rsidRDefault="00024419" w:rsidP="00001D15">
            <w:pPr>
              <w:spacing w:after="0" w:line="240" w:lineRule="auto"/>
              <w:jc w:val="center"/>
              <w:rPr>
                <w:rFonts w:cs="Times New Roman"/>
                <w:b/>
                <w:bCs/>
                <w:color w:val="000000"/>
                <w:sz w:val="24"/>
                <w:szCs w:val="24"/>
              </w:rPr>
            </w:pPr>
            <w:r w:rsidRPr="00C96390">
              <w:rPr>
                <w:rFonts w:cs="Times New Roman"/>
                <w:b/>
                <w:bCs/>
                <w:color w:val="000000"/>
                <w:sz w:val="24"/>
                <w:szCs w:val="24"/>
              </w:rPr>
              <w:t>Nội dung nhiệm vụ</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024419" w:rsidRPr="00C96390" w:rsidRDefault="00024419" w:rsidP="00001D15">
            <w:pPr>
              <w:spacing w:after="0" w:line="240" w:lineRule="auto"/>
              <w:jc w:val="center"/>
              <w:rPr>
                <w:rFonts w:cs="Times New Roman"/>
                <w:b/>
                <w:bCs/>
                <w:color w:val="000000"/>
                <w:sz w:val="24"/>
                <w:szCs w:val="24"/>
              </w:rPr>
            </w:pPr>
            <w:r w:rsidRPr="00C96390">
              <w:rPr>
                <w:rFonts w:cs="Times New Roman"/>
                <w:b/>
                <w:bCs/>
                <w:color w:val="000000"/>
                <w:sz w:val="24"/>
                <w:szCs w:val="24"/>
              </w:rPr>
              <w:t>Thời hạn thực hiện</w:t>
            </w:r>
          </w:p>
        </w:tc>
        <w:tc>
          <w:tcPr>
            <w:tcW w:w="5103" w:type="dxa"/>
            <w:tcBorders>
              <w:top w:val="single" w:sz="4" w:space="0" w:color="auto"/>
              <w:left w:val="nil"/>
              <w:bottom w:val="single" w:sz="4" w:space="0" w:color="auto"/>
              <w:right w:val="single" w:sz="4" w:space="0" w:color="auto"/>
            </w:tcBorders>
            <w:shd w:val="clear" w:color="000000" w:fill="FFFFFF"/>
            <w:vAlign w:val="center"/>
            <w:hideMark/>
          </w:tcPr>
          <w:p w:rsidR="00024419" w:rsidRPr="00C96390" w:rsidRDefault="00024419" w:rsidP="00001D15">
            <w:pPr>
              <w:spacing w:after="0" w:line="240" w:lineRule="auto"/>
              <w:jc w:val="center"/>
              <w:rPr>
                <w:rFonts w:cs="Times New Roman"/>
                <w:b/>
                <w:bCs/>
                <w:color w:val="000000"/>
                <w:sz w:val="24"/>
                <w:szCs w:val="24"/>
              </w:rPr>
            </w:pPr>
            <w:r w:rsidRPr="00C96390">
              <w:rPr>
                <w:rFonts w:cs="Times New Roman"/>
                <w:b/>
                <w:bCs/>
                <w:color w:val="000000"/>
                <w:sz w:val="24"/>
                <w:szCs w:val="24"/>
              </w:rPr>
              <w:t>Giả</w:t>
            </w:r>
            <w:r>
              <w:rPr>
                <w:rFonts w:cs="Times New Roman"/>
                <w:b/>
                <w:bCs/>
                <w:color w:val="000000"/>
                <w:sz w:val="24"/>
                <w:szCs w:val="24"/>
              </w:rPr>
              <w:t>i trình nguyên nhân/</w:t>
            </w:r>
            <w:r w:rsidRPr="00C96390">
              <w:rPr>
                <w:rFonts w:cs="Times New Roman"/>
                <w:b/>
                <w:bCs/>
                <w:color w:val="000000"/>
                <w:sz w:val="24"/>
                <w:szCs w:val="24"/>
              </w:rPr>
              <w:t>kiến nghị</w:t>
            </w:r>
          </w:p>
        </w:tc>
      </w:tr>
      <w:tr w:rsidR="00024419" w:rsidRPr="00C96390" w:rsidTr="00001D15">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24419" w:rsidRPr="00C96390" w:rsidRDefault="00024419" w:rsidP="00001D15">
            <w:pPr>
              <w:spacing w:after="0" w:line="240" w:lineRule="auto"/>
              <w:jc w:val="center"/>
              <w:rPr>
                <w:rFonts w:cs="Times New Roman"/>
                <w:color w:val="000000"/>
                <w:sz w:val="24"/>
                <w:szCs w:val="24"/>
              </w:rPr>
            </w:pPr>
            <w:r w:rsidRPr="00C96390">
              <w:rPr>
                <w:rFonts w:cs="Times New Roman"/>
                <w:color w:val="000000"/>
                <w:sz w:val="24"/>
                <w:szCs w:val="24"/>
              </w:rPr>
              <w:t>(1)</w:t>
            </w:r>
          </w:p>
        </w:tc>
        <w:tc>
          <w:tcPr>
            <w:tcW w:w="2977" w:type="dxa"/>
            <w:tcBorders>
              <w:top w:val="nil"/>
              <w:left w:val="nil"/>
              <w:bottom w:val="single" w:sz="4" w:space="0" w:color="auto"/>
              <w:right w:val="single" w:sz="4" w:space="0" w:color="auto"/>
            </w:tcBorders>
            <w:shd w:val="clear" w:color="000000" w:fill="FFFFFF"/>
            <w:vAlign w:val="center"/>
            <w:hideMark/>
          </w:tcPr>
          <w:p w:rsidR="00024419" w:rsidRPr="00C96390" w:rsidRDefault="00024419" w:rsidP="00001D15">
            <w:pPr>
              <w:spacing w:after="0" w:line="240" w:lineRule="auto"/>
              <w:jc w:val="center"/>
              <w:rPr>
                <w:rFonts w:cs="Times New Roman"/>
                <w:color w:val="000000"/>
                <w:sz w:val="24"/>
                <w:szCs w:val="24"/>
              </w:rPr>
            </w:pPr>
            <w:r w:rsidRPr="00C96390">
              <w:rPr>
                <w:rFonts w:cs="Times New Roman"/>
                <w:color w:val="000000"/>
                <w:sz w:val="24"/>
                <w:szCs w:val="24"/>
              </w:rPr>
              <w:t>(2)</w:t>
            </w:r>
          </w:p>
        </w:tc>
        <w:tc>
          <w:tcPr>
            <w:tcW w:w="3827" w:type="dxa"/>
            <w:tcBorders>
              <w:top w:val="nil"/>
              <w:left w:val="nil"/>
              <w:bottom w:val="single" w:sz="4" w:space="0" w:color="auto"/>
              <w:right w:val="single" w:sz="4" w:space="0" w:color="auto"/>
            </w:tcBorders>
            <w:shd w:val="clear" w:color="000000" w:fill="FFFFFF"/>
            <w:vAlign w:val="center"/>
            <w:hideMark/>
          </w:tcPr>
          <w:p w:rsidR="00024419" w:rsidRPr="00C96390" w:rsidRDefault="00024419" w:rsidP="00001D15">
            <w:pPr>
              <w:spacing w:after="0" w:line="240" w:lineRule="auto"/>
              <w:jc w:val="center"/>
              <w:rPr>
                <w:rFonts w:cs="Times New Roman"/>
                <w:color w:val="000000"/>
                <w:sz w:val="24"/>
                <w:szCs w:val="24"/>
              </w:rPr>
            </w:pPr>
            <w:r w:rsidRPr="00C96390">
              <w:rPr>
                <w:rFonts w:cs="Times New Roman"/>
                <w:color w:val="000000"/>
                <w:sz w:val="24"/>
                <w:szCs w:val="24"/>
              </w:rPr>
              <w:t>(3)</w:t>
            </w:r>
          </w:p>
        </w:tc>
        <w:tc>
          <w:tcPr>
            <w:tcW w:w="1843" w:type="dxa"/>
            <w:tcBorders>
              <w:top w:val="nil"/>
              <w:left w:val="nil"/>
              <w:bottom w:val="single" w:sz="4" w:space="0" w:color="auto"/>
              <w:right w:val="single" w:sz="4" w:space="0" w:color="auto"/>
            </w:tcBorders>
            <w:shd w:val="clear" w:color="000000" w:fill="FFFFFF"/>
            <w:vAlign w:val="center"/>
            <w:hideMark/>
          </w:tcPr>
          <w:p w:rsidR="00024419" w:rsidRPr="00C96390" w:rsidRDefault="00024419" w:rsidP="00001D15">
            <w:pPr>
              <w:spacing w:after="0" w:line="240" w:lineRule="auto"/>
              <w:jc w:val="center"/>
              <w:rPr>
                <w:rFonts w:cs="Times New Roman"/>
                <w:color w:val="000000"/>
                <w:sz w:val="24"/>
                <w:szCs w:val="24"/>
              </w:rPr>
            </w:pPr>
            <w:r w:rsidRPr="00C96390">
              <w:rPr>
                <w:rFonts w:cs="Times New Roman"/>
                <w:color w:val="000000"/>
                <w:sz w:val="24"/>
                <w:szCs w:val="24"/>
              </w:rPr>
              <w:t>(4)</w:t>
            </w:r>
          </w:p>
        </w:tc>
        <w:tc>
          <w:tcPr>
            <w:tcW w:w="5103" w:type="dxa"/>
            <w:tcBorders>
              <w:top w:val="nil"/>
              <w:left w:val="nil"/>
              <w:bottom w:val="single" w:sz="4" w:space="0" w:color="auto"/>
              <w:right w:val="single" w:sz="4" w:space="0" w:color="auto"/>
            </w:tcBorders>
            <w:shd w:val="clear" w:color="000000" w:fill="FFFFFF"/>
            <w:vAlign w:val="center"/>
            <w:hideMark/>
          </w:tcPr>
          <w:p w:rsidR="00024419" w:rsidRPr="00C96390" w:rsidRDefault="00024419" w:rsidP="00001D15">
            <w:pPr>
              <w:spacing w:after="0" w:line="240" w:lineRule="auto"/>
              <w:jc w:val="center"/>
              <w:rPr>
                <w:rFonts w:cs="Times New Roman"/>
                <w:color w:val="000000"/>
                <w:sz w:val="24"/>
                <w:szCs w:val="24"/>
              </w:rPr>
            </w:pPr>
            <w:r w:rsidRPr="00C96390">
              <w:rPr>
                <w:rFonts w:cs="Times New Roman"/>
                <w:color w:val="000000"/>
                <w:sz w:val="24"/>
                <w:szCs w:val="24"/>
              </w:rPr>
              <w:t>(5)</w:t>
            </w:r>
          </w:p>
        </w:tc>
      </w:tr>
      <w:tr w:rsidR="005374E1" w:rsidRPr="00C96390" w:rsidTr="001132CE">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rsidR="005374E1" w:rsidRPr="005F1D36" w:rsidRDefault="005374E1" w:rsidP="00001D15">
            <w:pPr>
              <w:spacing w:after="0" w:line="240" w:lineRule="auto"/>
              <w:jc w:val="center"/>
              <w:rPr>
                <w:rFonts w:cs="Times New Roman"/>
                <w:b/>
                <w:color w:val="FF0000"/>
                <w:sz w:val="24"/>
                <w:szCs w:val="24"/>
                <w:lang w:val="en-US"/>
              </w:rPr>
            </w:pPr>
            <w:r w:rsidRPr="005F1D36">
              <w:rPr>
                <w:rFonts w:cs="Times New Roman"/>
                <w:b/>
                <w:color w:val="FF0000"/>
                <w:sz w:val="24"/>
                <w:szCs w:val="24"/>
                <w:lang w:val="en-US"/>
              </w:rPr>
              <w:t>I</w:t>
            </w:r>
          </w:p>
        </w:tc>
        <w:tc>
          <w:tcPr>
            <w:tcW w:w="6804" w:type="dxa"/>
            <w:gridSpan w:val="2"/>
            <w:tcBorders>
              <w:top w:val="nil"/>
              <w:left w:val="nil"/>
              <w:bottom w:val="single" w:sz="4" w:space="0" w:color="auto"/>
              <w:right w:val="single" w:sz="4" w:space="0" w:color="auto"/>
            </w:tcBorders>
            <w:shd w:val="clear" w:color="000000" w:fill="FFFFFF"/>
            <w:vAlign w:val="center"/>
          </w:tcPr>
          <w:p w:rsidR="005374E1" w:rsidRPr="003B105E" w:rsidRDefault="005374E1" w:rsidP="002149F5">
            <w:pPr>
              <w:spacing w:after="0" w:line="240" w:lineRule="auto"/>
              <w:rPr>
                <w:rFonts w:cs="Times New Roman"/>
                <w:color w:val="FF0000"/>
                <w:sz w:val="24"/>
                <w:szCs w:val="24"/>
              </w:rPr>
            </w:pPr>
            <w:r>
              <w:rPr>
                <w:rFonts w:cs="Times New Roman"/>
                <w:b/>
                <w:color w:val="FF0000"/>
                <w:sz w:val="24"/>
                <w:szCs w:val="24"/>
                <w:lang w:val="en-US"/>
              </w:rPr>
              <w:t>UBND thành phố Gia Nghĩa</w:t>
            </w:r>
          </w:p>
        </w:tc>
        <w:tc>
          <w:tcPr>
            <w:tcW w:w="1843" w:type="dxa"/>
            <w:tcBorders>
              <w:top w:val="nil"/>
              <w:left w:val="nil"/>
              <w:bottom w:val="single" w:sz="4" w:space="0" w:color="auto"/>
              <w:right w:val="single" w:sz="4" w:space="0" w:color="auto"/>
            </w:tcBorders>
            <w:shd w:val="clear" w:color="000000" w:fill="FFFFFF"/>
            <w:vAlign w:val="center"/>
          </w:tcPr>
          <w:p w:rsidR="005374E1" w:rsidRPr="003B105E" w:rsidRDefault="005374E1" w:rsidP="00001D15">
            <w:pPr>
              <w:spacing w:after="0" w:line="240" w:lineRule="auto"/>
              <w:jc w:val="center"/>
              <w:rPr>
                <w:rFonts w:cs="Times New Roman"/>
                <w:color w:val="FF0000"/>
                <w:sz w:val="24"/>
                <w:szCs w:val="24"/>
              </w:rPr>
            </w:pPr>
          </w:p>
        </w:tc>
        <w:tc>
          <w:tcPr>
            <w:tcW w:w="5103" w:type="dxa"/>
            <w:tcBorders>
              <w:top w:val="nil"/>
              <w:left w:val="nil"/>
              <w:bottom w:val="single" w:sz="4" w:space="0" w:color="auto"/>
              <w:right w:val="single" w:sz="4" w:space="0" w:color="auto"/>
            </w:tcBorders>
            <w:shd w:val="clear" w:color="000000" w:fill="FFFFFF"/>
            <w:vAlign w:val="center"/>
          </w:tcPr>
          <w:p w:rsidR="005374E1" w:rsidRPr="003B105E" w:rsidRDefault="005374E1" w:rsidP="00001D15">
            <w:pPr>
              <w:spacing w:after="0" w:line="240" w:lineRule="auto"/>
              <w:jc w:val="center"/>
              <w:rPr>
                <w:rFonts w:cs="Times New Roman"/>
                <w:color w:val="FF0000"/>
                <w:sz w:val="24"/>
                <w:szCs w:val="24"/>
              </w:rPr>
            </w:pPr>
          </w:p>
        </w:tc>
      </w:tr>
      <w:tr w:rsidR="005374E1" w:rsidRPr="00C96390" w:rsidTr="001132CE">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tcPr>
          <w:p w:rsidR="005374E1" w:rsidRDefault="005374E1" w:rsidP="005374E1">
            <w:pPr>
              <w:pStyle w:val="BodyText41"/>
              <w:shd w:val="clear" w:color="auto" w:fill="auto"/>
              <w:spacing w:before="0" w:after="0" w:line="210" w:lineRule="exact"/>
            </w:pPr>
            <w:r>
              <w:rPr>
                <w:rStyle w:val="Bodytext11"/>
                <w:vertAlign w:val="superscript"/>
              </w:rPr>
              <w:t>1</w:t>
            </w:r>
          </w:p>
          <w:p w:rsidR="005374E1" w:rsidRDefault="005374E1" w:rsidP="005374E1">
            <w:pPr>
              <w:pStyle w:val="BodyText41"/>
              <w:shd w:val="clear" w:color="auto" w:fill="auto"/>
              <w:spacing w:before="0" w:after="0" w:line="80" w:lineRule="exact"/>
              <w:ind w:left="560"/>
            </w:pPr>
            <w:r>
              <w:rPr>
                <w:rStyle w:val="Bodytext4pt"/>
                <w:lang w:val="vi-VN"/>
              </w:rPr>
              <w:t>.</w:t>
            </w:r>
          </w:p>
        </w:tc>
        <w:tc>
          <w:tcPr>
            <w:tcW w:w="2977" w:type="dxa"/>
            <w:tcBorders>
              <w:top w:val="nil"/>
              <w:left w:val="nil"/>
              <w:bottom w:val="single" w:sz="4" w:space="0" w:color="auto"/>
              <w:right w:val="single" w:sz="4" w:space="0" w:color="auto"/>
            </w:tcBorders>
            <w:shd w:val="clear" w:color="000000" w:fill="FFFFFF"/>
            <w:vAlign w:val="center"/>
          </w:tcPr>
          <w:p w:rsidR="005374E1" w:rsidRDefault="005374E1" w:rsidP="005374E1">
            <w:pPr>
              <w:pStyle w:val="BodyText41"/>
              <w:shd w:val="clear" w:color="auto" w:fill="auto"/>
              <w:spacing w:before="0" w:after="0" w:line="278" w:lineRule="exact"/>
            </w:pPr>
            <w:r>
              <w:rPr>
                <w:rStyle w:val="Bodytext11pt"/>
              </w:rPr>
              <w:t>Công văn số 403/UBND- KTN ngày 20/7/2020 của UBND tỉnh</w:t>
            </w:r>
          </w:p>
        </w:tc>
        <w:tc>
          <w:tcPr>
            <w:tcW w:w="3827" w:type="dxa"/>
            <w:tcBorders>
              <w:top w:val="nil"/>
              <w:left w:val="nil"/>
              <w:bottom w:val="single" w:sz="4" w:space="0" w:color="auto"/>
              <w:right w:val="single" w:sz="4" w:space="0" w:color="auto"/>
            </w:tcBorders>
            <w:shd w:val="clear" w:color="000000" w:fill="FFFFFF"/>
            <w:vAlign w:val="center"/>
          </w:tcPr>
          <w:p w:rsidR="005374E1" w:rsidRDefault="005374E1" w:rsidP="005374E1">
            <w:pPr>
              <w:pStyle w:val="BodyText41"/>
              <w:shd w:val="clear" w:color="auto" w:fill="auto"/>
              <w:spacing w:before="0" w:after="0" w:line="278" w:lineRule="exact"/>
            </w:pPr>
            <w:r>
              <w:rPr>
                <w:rStyle w:val="Bodytext11pt"/>
              </w:rPr>
              <w:t>Rà soát, điều chinh quy hoạch Khu trung tâm hành chính tỉnh (khu 95 ha)</w:t>
            </w:r>
          </w:p>
        </w:tc>
        <w:tc>
          <w:tcPr>
            <w:tcW w:w="1843" w:type="dxa"/>
            <w:tcBorders>
              <w:top w:val="nil"/>
              <w:left w:val="nil"/>
              <w:bottom w:val="single" w:sz="4" w:space="0" w:color="auto"/>
              <w:right w:val="single" w:sz="4" w:space="0" w:color="auto"/>
            </w:tcBorders>
            <w:shd w:val="clear" w:color="000000" w:fill="FFFFFF"/>
            <w:vAlign w:val="center"/>
          </w:tcPr>
          <w:p w:rsidR="005374E1" w:rsidRPr="002149F5" w:rsidRDefault="005374E1" w:rsidP="005374E1">
            <w:pPr>
              <w:pStyle w:val="BodyText41"/>
              <w:shd w:val="clear" w:color="auto" w:fill="auto"/>
              <w:spacing w:before="0" w:after="0" w:line="210" w:lineRule="exact"/>
              <w:rPr>
                <w:b/>
              </w:rPr>
            </w:pPr>
            <w:r w:rsidRPr="002149F5">
              <w:rPr>
                <w:rStyle w:val="Bodytext11"/>
                <w:b w:val="0"/>
              </w:rPr>
              <w:t>30/10/2020</w:t>
            </w:r>
          </w:p>
        </w:tc>
        <w:tc>
          <w:tcPr>
            <w:tcW w:w="5103" w:type="dxa"/>
            <w:tcBorders>
              <w:top w:val="single" w:sz="4" w:space="0" w:color="auto"/>
              <w:left w:val="nil"/>
              <w:bottom w:val="single" w:sz="4" w:space="0" w:color="auto"/>
              <w:right w:val="single" w:sz="4" w:space="0" w:color="auto"/>
            </w:tcBorders>
            <w:shd w:val="clear" w:color="000000" w:fill="FFFFFF"/>
            <w:vAlign w:val="center"/>
          </w:tcPr>
          <w:p w:rsidR="005374E1" w:rsidRDefault="005374E1" w:rsidP="002149F5">
            <w:pPr>
              <w:pStyle w:val="BodyText41"/>
              <w:shd w:val="clear" w:color="auto" w:fill="auto"/>
              <w:spacing w:before="0" w:after="0" w:line="317" w:lineRule="exact"/>
              <w:jc w:val="both"/>
            </w:pPr>
            <w:r>
              <w:rPr>
                <w:rStyle w:val="Bodytext11pt"/>
              </w:rPr>
              <w:t xml:space="preserve">Hiện nay, do cần phải xác định, rà soát và đưa ra phương án </w:t>
            </w:r>
            <w:r>
              <w:rPr>
                <w:rStyle w:val="Bodytext11"/>
              </w:rPr>
              <w:t xml:space="preserve">xử </w:t>
            </w:r>
            <w:r>
              <w:rPr>
                <w:rStyle w:val="Bodytext11pt"/>
              </w:rPr>
              <w:t xml:space="preserve">lý đối với phần đất đã giải phóng mặt bằng, phần </w:t>
            </w:r>
            <w:r>
              <w:rPr>
                <w:rStyle w:val="Bodytext11"/>
              </w:rPr>
              <w:t xml:space="preserve">đất </w:t>
            </w:r>
            <w:r>
              <w:rPr>
                <w:rStyle w:val="Bodytext11pt"/>
              </w:rPr>
              <w:t xml:space="preserve">chưa giải phóng mặt bằng trong khu vực trung tâm hành chính tỉnh. Hiện nay UBND thành phố đang tiếp tục phối hợp với </w:t>
            </w:r>
            <w:r>
              <w:rPr>
                <w:rStyle w:val="Bodytext11"/>
              </w:rPr>
              <w:t xml:space="preserve">các </w:t>
            </w:r>
            <w:r>
              <w:rPr>
                <w:rStyle w:val="Bodytext11pt"/>
              </w:rPr>
              <w:t xml:space="preserve">dơn </w:t>
            </w:r>
            <w:r>
              <w:rPr>
                <w:rStyle w:val="Bodytext11"/>
              </w:rPr>
              <w:t xml:space="preserve">vị </w:t>
            </w:r>
            <w:r>
              <w:rPr>
                <w:rStyle w:val="Bodytext11pt"/>
              </w:rPr>
              <w:t xml:space="preserve">có liên quan để </w:t>
            </w:r>
            <w:r>
              <w:rPr>
                <w:rStyle w:val="Bodytext11"/>
              </w:rPr>
              <w:t xml:space="preserve">lập </w:t>
            </w:r>
            <w:r>
              <w:rPr>
                <w:rStyle w:val="Bodytext11pt"/>
              </w:rPr>
              <w:t>phương án tổng mặt bằng khu vực này. Do vậy, kính đề nghị UBND tỉnh gia hạn thời gian thực hiện đến hết năm 2021,</w:t>
            </w:r>
          </w:p>
        </w:tc>
      </w:tr>
    </w:tbl>
    <w:p w:rsidR="00024419" w:rsidRDefault="00024419" w:rsidP="00024419">
      <w:pPr>
        <w:pStyle w:val="NormalWeb"/>
        <w:shd w:val="clear" w:color="auto" w:fill="FFFFFF"/>
        <w:spacing w:before="120" w:beforeAutospacing="0" w:after="120" w:afterAutospacing="0" w:line="234" w:lineRule="atLeast"/>
        <w:jc w:val="center"/>
        <w:rPr>
          <w:b/>
          <w:bCs/>
          <w:color w:val="000000"/>
        </w:rPr>
      </w:pPr>
    </w:p>
    <w:p w:rsidR="00F10933" w:rsidRDefault="00F10933" w:rsidP="00404A5B">
      <w:pPr>
        <w:pStyle w:val="NormalWeb"/>
        <w:shd w:val="clear" w:color="auto" w:fill="FFFFFF"/>
        <w:spacing w:before="120" w:beforeAutospacing="0" w:after="120" w:afterAutospacing="0" w:line="234" w:lineRule="atLeast"/>
        <w:jc w:val="center"/>
        <w:rPr>
          <w:b/>
          <w:bCs/>
          <w:color w:val="000000"/>
        </w:rPr>
      </w:pPr>
    </w:p>
    <w:p w:rsidR="00F10933" w:rsidRDefault="00F10933" w:rsidP="00404A5B">
      <w:pPr>
        <w:pStyle w:val="NormalWeb"/>
        <w:shd w:val="clear" w:color="auto" w:fill="FFFFFF"/>
        <w:spacing w:before="120" w:beforeAutospacing="0" w:after="120" w:afterAutospacing="0" w:line="234" w:lineRule="atLeast"/>
        <w:jc w:val="center"/>
        <w:rPr>
          <w:b/>
          <w:bCs/>
          <w:color w:val="000000"/>
        </w:rPr>
      </w:pPr>
    </w:p>
    <w:sectPr w:rsidR="00F10933" w:rsidSect="00573A10">
      <w:footerReference w:type="default" r:id="rId8"/>
      <w:pgSz w:w="16840" w:h="11907" w:orient="landscape" w:code="9"/>
      <w:pgMar w:top="851" w:right="1134" w:bottom="426" w:left="1134" w:header="720" w:footer="72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317" w:rsidRDefault="002E6317" w:rsidP="00C66ADF">
      <w:pPr>
        <w:spacing w:after="0" w:line="240" w:lineRule="auto"/>
      </w:pPr>
      <w:r>
        <w:separator/>
      </w:r>
    </w:p>
  </w:endnote>
  <w:endnote w:type="continuationSeparator" w:id="0">
    <w:p w:rsidR="002E6317" w:rsidRDefault="002E6317" w:rsidP="00C66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UVnTime">
    <w:altName w:val="Times New Roman"/>
    <w:charset w:val="00"/>
    <w:family w:val="swiss"/>
    <w:pitch w:val="variable"/>
    <w:sig w:usb0="00000003" w:usb1="00000000" w:usb2="0000004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0575648"/>
      <w:docPartObj>
        <w:docPartGallery w:val="Page Numbers (Bottom of Page)"/>
        <w:docPartUnique/>
      </w:docPartObj>
    </w:sdtPr>
    <w:sdtEndPr>
      <w:rPr>
        <w:noProof/>
      </w:rPr>
    </w:sdtEndPr>
    <w:sdtContent>
      <w:p w:rsidR="00383A92" w:rsidRDefault="00383A92">
        <w:pPr>
          <w:pStyle w:val="Footer"/>
          <w:jc w:val="right"/>
        </w:pPr>
        <w:r>
          <w:fldChar w:fldCharType="begin"/>
        </w:r>
        <w:r>
          <w:instrText xml:space="preserve"> PAGE   \* MERGEFORMAT </w:instrText>
        </w:r>
        <w:r>
          <w:fldChar w:fldCharType="separate"/>
        </w:r>
        <w:r w:rsidR="00C8678B">
          <w:rPr>
            <w:noProof/>
          </w:rPr>
          <w:t>6</w:t>
        </w:r>
        <w:r>
          <w:rPr>
            <w:noProof/>
          </w:rPr>
          <w:fldChar w:fldCharType="end"/>
        </w:r>
      </w:p>
    </w:sdtContent>
  </w:sdt>
  <w:p w:rsidR="00383A92" w:rsidRDefault="00383A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317" w:rsidRDefault="002E6317" w:rsidP="00C66ADF">
      <w:pPr>
        <w:spacing w:after="0" w:line="240" w:lineRule="auto"/>
      </w:pPr>
      <w:r>
        <w:separator/>
      </w:r>
    </w:p>
  </w:footnote>
  <w:footnote w:type="continuationSeparator" w:id="0">
    <w:p w:rsidR="002E6317" w:rsidRDefault="002E6317" w:rsidP="00C66A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00000009"/>
    <w:multiLevelType w:val="multilevel"/>
    <w:tmpl w:val="00000008"/>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nsid w:val="0000000B"/>
    <w:multiLevelType w:val="multilevel"/>
    <w:tmpl w:val="0000000A"/>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nsid w:val="0000000D"/>
    <w:multiLevelType w:val="multilevel"/>
    <w:tmpl w:val="0000000C"/>
    <w:lvl w:ilvl="0">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nsid w:val="00000011"/>
    <w:multiLevelType w:val="multilevel"/>
    <w:tmpl w:val="00000010"/>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9">
    <w:nsid w:val="00000013"/>
    <w:multiLevelType w:val="multilevel"/>
    <w:tmpl w:val="00000012"/>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1">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2">
    <w:nsid w:val="00000019"/>
    <w:multiLevelType w:val="multilevel"/>
    <w:tmpl w:val="00000018"/>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3">
    <w:nsid w:val="0000001B"/>
    <w:multiLevelType w:val="multilevel"/>
    <w:tmpl w:val="0000001A"/>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4">
    <w:nsid w:val="0000001D"/>
    <w:multiLevelType w:val="multilevel"/>
    <w:tmpl w:val="000000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5">
    <w:nsid w:val="0000001F"/>
    <w:multiLevelType w:val="multilevel"/>
    <w:tmpl w:val="0000001E"/>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6">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7">
    <w:nsid w:val="00000023"/>
    <w:multiLevelType w:val="multilevel"/>
    <w:tmpl w:val="00000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8">
    <w:nsid w:val="00000025"/>
    <w:multiLevelType w:val="multilevel"/>
    <w:tmpl w:val="00000024"/>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19">
    <w:nsid w:val="00000027"/>
    <w:multiLevelType w:val="multilevel"/>
    <w:tmpl w:val="0000002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20">
    <w:nsid w:val="00000029"/>
    <w:multiLevelType w:val="multilevel"/>
    <w:tmpl w:val="00000028"/>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1">
    <w:nsid w:val="0000002B"/>
    <w:multiLevelType w:val="multilevel"/>
    <w:tmpl w:val="0000002A"/>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2">
    <w:nsid w:val="0000002D"/>
    <w:multiLevelType w:val="multilevel"/>
    <w:tmpl w:val="0000002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3">
    <w:nsid w:val="0000002F"/>
    <w:multiLevelType w:val="multilevel"/>
    <w:tmpl w:val="0000002E"/>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24">
    <w:nsid w:val="00000031"/>
    <w:multiLevelType w:val="multilevel"/>
    <w:tmpl w:val="0000003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25">
    <w:nsid w:val="00000033"/>
    <w:multiLevelType w:val="multilevel"/>
    <w:tmpl w:val="00000032"/>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6">
    <w:nsid w:val="00000035"/>
    <w:multiLevelType w:val="multilevel"/>
    <w:tmpl w:val="00000034"/>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27">
    <w:nsid w:val="00000037"/>
    <w:multiLevelType w:val="multilevel"/>
    <w:tmpl w:val="0000003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8">
    <w:nsid w:val="00000039"/>
    <w:multiLevelType w:val="multilevel"/>
    <w:tmpl w:val="00000038"/>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9">
    <w:nsid w:val="0000003B"/>
    <w:multiLevelType w:val="multilevel"/>
    <w:tmpl w:val="0000003A"/>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0">
    <w:nsid w:val="0000003D"/>
    <w:multiLevelType w:val="multilevel"/>
    <w:tmpl w:val="0000003C"/>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1">
    <w:nsid w:val="0000003F"/>
    <w:multiLevelType w:val="multilevel"/>
    <w:tmpl w:val="0000003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32">
    <w:nsid w:val="00000041"/>
    <w:multiLevelType w:val="multilevel"/>
    <w:tmpl w:val="0000004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33">
    <w:nsid w:val="00000043"/>
    <w:multiLevelType w:val="multilevel"/>
    <w:tmpl w:val="00000042"/>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4">
    <w:nsid w:val="00000045"/>
    <w:multiLevelType w:val="multilevel"/>
    <w:tmpl w:val="00000044"/>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5">
    <w:nsid w:val="00000047"/>
    <w:multiLevelType w:val="multilevel"/>
    <w:tmpl w:val="0000004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6">
    <w:nsid w:val="00000049"/>
    <w:multiLevelType w:val="multilevel"/>
    <w:tmpl w:val="00000048"/>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7">
    <w:nsid w:val="0000004B"/>
    <w:multiLevelType w:val="multilevel"/>
    <w:tmpl w:val="0000004A"/>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8">
    <w:nsid w:val="0000004D"/>
    <w:multiLevelType w:val="multilevel"/>
    <w:tmpl w:val="0000004C"/>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9">
    <w:nsid w:val="0000004F"/>
    <w:multiLevelType w:val="multilevel"/>
    <w:tmpl w:val="0000004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40">
    <w:nsid w:val="00000051"/>
    <w:multiLevelType w:val="multilevel"/>
    <w:tmpl w:val="00000050"/>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1">
    <w:nsid w:val="00000053"/>
    <w:multiLevelType w:val="multilevel"/>
    <w:tmpl w:val="00000052"/>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2">
    <w:nsid w:val="00000055"/>
    <w:multiLevelType w:val="multilevel"/>
    <w:tmpl w:val="0000005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3">
    <w:nsid w:val="00000057"/>
    <w:multiLevelType w:val="multilevel"/>
    <w:tmpl w:val="0000005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44">
    <w:nsid w:val="00000059"/>
    <w:multiLevelType w:val="multilevel"/>
    <w:tmpl w:val="00000058"/>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5">
    <w:nsid w:val="0000005B"/>
    <w:multiLevelType w:val="multilevel"/>
    <w:tmpl w:val="0000005A"/>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6">
    <w:nsid w:val="0000005D"/>
    <w:multiLevelType w:val="multilevel"/>
    <w:tmpl w:val="0000005C"/>
    <w:lvl w:ilvl="0">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47">
    <w:nsid w:val="0000005F"/>
    <w:multiLevelType w:val="multilevel"/>
    <w:tmpl w:val="0000005E"/>
    <w:lvl w:ilvl="0">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7"/>
        <w:szCs w:val="17"/>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92"/>
    <w:rsid w:val="00024419"/>
    <w:rsid w:val="000842CE"/>
    <w:rsid w:val="000968EB"/>
    <w:rsid w:val="000A2D40"/>
    <w:rsid w:val="000A650D"/>
    <w:rsid w:val="001132CE"/>
    <w:rsid w:val="001202B7"/>
    <w:rsid w:val="001423F5"/>
    <w:rsid w:val="00172488"/>
    <w:rsid w:val="001908D7"/>
    <w:rsid w:val="001A2F04"/>
    <w:rsid w:val="001B7FFC"/>
    <w:rsid w:val="002149F5"/>
    <w:rsid w:val="002331D5"/>
    <w:rsid w:val="00263A12"/>
    <w:rsid w:val="00285AC0"/>
    <w:rsid w:val="002950B3"/>
    <w:rsid w:val="00295561"/>
    <w:rsid w:val="002E181A"/>
    <w:rsid w:val="002E6317"/>
    <w:rsid w:val="00334354"/>
    <w:rsid w:val="00341778"/>
    <w:rsid w:val="0034201B"/>
    <w:rsid w:val="003821C4"/>
    <w:rsid w:val="00383A92"/>
    <w:rsid w:val="003A7C6D"/>
    <w:rsid w:val="003B105E"/>
    <w:rsid w:val="003C417E"/>
    <w:rsid w:val="003C7A35"/>
    <w:rsid w:val="003C7C61"/>
    <w:rsid w:val="003D5C18"/>
    <w:rsid w:val="003D66F0"/>
    <w:rsid w:val="0040346D"/>
    <w:rsid w:val="00404A5B"/>
    <w:rsid w:val="004312C6"/>
    <w:rsid w:val="00434023"/>
    <w:rsid w:val="00484B3A"/>
    <w:rsid w:val="004A30EF"/>
    <w:rsid w:val="004A3A2E"/>
    <w:rsid w:val="004B1A43"/>
    <w:rsid w:val="00525FA4"/>
    <w:rsid w:val="005374E1"/>
    <w:rsid w:val="005416DF"/>
    <w:rsid w:val="00546A91"/>
    <w:rsid w:val="00550B0F"/>
    <w:rsid w:val="005679E9"/>
    <w:rsid w:val="00573A10"/>
    <w:rsid w:val="00574B3A"/>
    <w:rsid w:val="0058519A"/>
    <w:rsid w:val="005C60A7"/>
    <w:rsid w:val="005D7012"/>
    <w:rsid w:val="005F00D7"/>
    <w:rsid w:val="005F1D36"/>
    <w:rsid w:val="006943A1"/>
    <w:rsid w:val="0069549F"/>
    <w:rsid w:val="006A6BE4"/>
    <w:rsid w:val="006A7095"/>
    <w:rsid w:val="006C06EF"/>
    <w:rsid w:val="006D2674"/>
    <w:rsid w:val="006F78F6"/>
    <w:rsid w:val="007101B1"/>
    <w:rsid w:val="00712C59"/>
    <w:rsid w:val="00714792"/>
    <w:rsid w:val="007329F0"/>
    <w:rsid w:val="00732F7F"/>
    <w:rsid w:val="0073794B"/>
    <w:rsid w:val="00766A31"/>
    <w:rsid w:val="007917B9"/>
    <w:rsid w:val="007A5F90"/>
    <w:rsid w:val="007A67FD"/>
    <w:rsid w:val="007C368F"/>
    <w:rsid w:val="00816F17"/>
    <w:rsid w:val="008C20D1"/>
    <w:rsid w:val="008C6A47"/>
    <w:rsid w:val="008F48AB"/>
    <w:rsid w:val="00990015"/>
    <w:rsid w:val="009B2C59"/>
    <w:rsid w:val="009C2A5F"/>
    <w:rsid w:val="009C6E40"/>
    <w:rsid w:val="009E0648"/>
    <w:rsid w:val="00A118C4"/>
    <w:rsid w:val="00A35D43"/>
    <w:rsid w:val="00A36844"/>
    <w:rsid w:val="00A57D27"/>
    <w:rsid w:val="00A81DD2"/>
    <w:rsid w:val="00AB1E55"/>
    <w:rsid w:val="00AE7709"/>
    <w:rsid w:val="00B17F65"/>
    <w:rsid w:val="00B30B10"/>
    <w:rsid w:val="00B34A8C"/>
    <w:rsid w:val="00B502C7"/>
    <w:rsid w:val="00B90B44"/>
    <w:rsid w:val="00B91506"/>
    <w:rsid w:val="00BB579E"/>
    <w:rsid w:val="00BC23E7"/>
    <w:rsid w:val="00BD11AA"/>
    <w:rsid w:val="00C06251"/>
    <w:rsid w:val="00C429A7"/>
    <w:rsid w:val="00C66ADF"/>
    <w:rsid w:val="00C77845"/>
    <w:rsid w:val="00C854F1"/>
    <w:rsid w:val="00C8678B"/>
    <w:rsid w:val="00C96390"/>
    <w:rsid w:val="00CA766E"/>
    <w:rsid w:val="00CB21B8"/>
    <w:rsid w:val="00CD1800"/>
    <w:rsid w:val="00CF78E0"/>
    <w:rsid w:val="00D23BF4"/>
    <w:rsid w:val="00D31731"/>
    <w:rsid w:val="00DB5A74"/>
    <w:rsid w:val="00DE0C46"/>
    <w:rsid w:val="00E046AD"/>
    <w:rsid w:val="00E04E64"/>
    <w:rsid w:val="00E07FCF"/>
    <w:rsid w:val="00E44F32"/>
    <w:rsid w:val="00E66ECE"/>
    <w:rsid w:val="00EC5DB6"/>
    <w:rsid w:val="00F04CCF"/>
    <w:rsid w:val="00F10933"/>
    <w:rsid w:val="00F21242"/>
    <w:rsid w:val="00F451E8"/>
    <w:rsid w:val="00F50A3A"/>
    <w:rsid w:val="00F809FD"/>
    <w:rsid w:val="00F86435"/>
    <w:rsid w:val="00F9610B"/>
    <w:rsid w:val="00FB5C94"/>
    <w:rsid w:val="00FC233D"/>
    <w:rsid w:val="00FC6C57"/>
    <w:rsid w:val="00FE5A1C"/>
    <w:rsid w:val="00FF0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792"/>
    <w:rPr>
      <w:szCs w:val="28"/>
      <w:lang w:val="vi-VN"/>
    </w:rPr>
  </w:style>
  <w:style w:type="paragraph" w:styleId="Heading2">
    <w:name w:val="heading 2"/>
    <w:basedOn w:val="Normal"/>
    <w:next w:val="Normal"/>
    <w:link w:val="Heading2Char"/>
    <w:qFormat/>
    <w:rsid w:val="00263A12"/>
    <w:pPr>
      <w:keepNext/>
      <w:spacing w:after="0" w:line="240" w:lineRule="auto"/>
      <w:jc w:val="both"/>
      <w:outlineLvl w:val="1"/>
    </w:pPr>
    <w:rPr>
      <w:rFonts w:eastAsia="Times New Roman" w:cs="Times New Roman"/>
      <w:b/>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14792"/>
    <w:pPr>
      <w:spacing w:after="0" w:line="240" w:lineRule="auto"/>
    </w:pPr>
    <w:rPr>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90015"/>
    <w:pPr>
      <w:spacing w:before="100" w:beforeAutospacing="1" w:after="100" w:afterAutospacing="1" w:line="240" w:lineRule="auto"/>
    </w:pPr>
    <w:rPr>
      <w:rFonts w:eastAsia="Times New Roman" w:cs="Times New Roman"/>
      <w:sz w:val="24"/>
      <w:szCs w:val="24"/>
      <w:lang w:val="en-US"/>
    </w:rPr>
  </w:style>
  <w:style w:type="paragraph" w:styleId="Header">
    <w:name w:val="header"/>
    <w:basedOn w:val="Normal"/>
    <w:link w:val="HeaderChar"/>
    <w:unhideWhenUsed/>
    <w:rsid w:val="00C66ADF"/>
    <w:pPr>
      <w:tabs>
        <w:tab w:val="center" w:pos="4680"/>
        <w:tab w:val="right" w:pos="9360"/>
      </w:tabs>
      <w:spacing w:after="0" w:line="240" w:lineRule="auto"/>
    </w:pPr>
  </w:style>
  <w:style w:type="character" w:customStyle="1" w:styleId="HeaderChar">
    <w:name w:val="Header Char"/>
    <w:basedOn w:val="DefaultParagraphFont"/>
    <w:link w:val="Header"/>
    <w:rsid w:val="00C66ADF"/>
    <w:rPr>
      <w:szCs w:val="28"/>
      <w:lang w:val="vi-VN"/>
    </w:rPr>
  </w:style>
  <w:style w:type="paragraph" w:styleId="Footer">
    <w:name w:val="footer"/>
    <w:basedOn w:val="Normal"/>
    <w:link w:val="FooterChar"/>
    <w:unhideWhenUsed/>
    <w:rsid w:val="00C66ADF"/>
    <w:pPr>
      <w:tabs>
        <w:tab w:val="center" w:pos="4680"/>
        <w:tab w:val="right" w:pos="9360"/>
      </w:tabs>
      <w:spacing w:after="0" w:line="240" w:lineRule="auto"/>
    </w:pPr>
  </w:style>
  <w:style w:type="character" w:customStyle="1" w:styleId="FooterChar">
    <w:name w:val="Footer Char"/>
    <w:basedOn w:val="DefaultParagraphFont"/>
    <w:link w:val="Footer"/>
    <w:rsid w:val="00C66ADF"/>
    <w:rPr>
      <w:szCs w:val="28"/>
      <w:lang w:val="vi-VN"/>
    </w:rPr>
  </w:style>
  <w:style w:type="character" w:customStyle="1" w:styleId="Heading2Char">
    <w:name w:val="Heading 2 Char"/>
    <w:basedOn w:val="DefaultParagraphFont"/>
    <w:link w:val="Heading2"/>
    <w:rsid w:val="00263A12"/>
    <w:rPr>
      <w:rFonts w:eastAsia="Times New Roman" w:cs="Times New Roman"/>
      <w:b/>
      <w:szCs w:val="20"/>
    </w:rPr>
  </w:style>
  <w:style w:type="character" w:styleId="PageNumber">
    <w:name w:val="page number"/>
    <w:basedOn w:val="DefaultParagraphFont"/>
    <w:rsid w:val="00263A12"/>
  </w:style>
  <w:style w:type="paragraph" w:styleId="FootnoteText">
    <w:name w:val="footnote text"/>
    <w:aliases w:val="Char9 Char,Char9 Char Char"/>
    <w:basedOn w:val="Normal"/>
    <w:link w:val="FootnoteTextChar"/>
    <w:uiPriority w:val="99"/>
    <w:unhideWhenUsed/>
    <w:rsid w:val="00263A12"/>
    <w:pPr>
      <w:spacing w:after="0" w:line="240" w:lineRule="auto"/>
    </w:pPr>
    <w:rPr>
      <w:rFonts w:ascii="UVnTime" w:eastAsia="Times New Roman" w:hAnsi="UVnTime" w:cs="Times New Roman"/>
      <w:sz w:val="20"/>
      <w:szCs w:val="20"/>
      <w:lang w:val="x-none" w:eastAsia="x-none"/>
    </w:rPr>
  </w:style>
  <w:style w:type="character" w:customStyle="1" w:styleId="FootnoteTextChar">
    <w:name w:val="Footnote Text Char"/>
    <w:aliases w:val="Char9 Char Char1,Char9 Char Char Char"/>
    <w:basedOn w:val="DefaultParagraphFont"/>
    <w:link w:val="FootnoteText"/>
    <w:uiPriority w:val="99"/>
    <w:rsid w:val="00263A12"/>
    <w:rPr>
      <w:rFonts w:ascii="UVnTime" w:eastAsia="Times New Roman" w:hAnsi="UVnTime" w:cs="Times New Roman"/>
      <w:sz w:val="20"/>
      <w:szCs w:val="20"/>
      <w:lang w:val="x-none" w:eastAsia="x-none"/>
    </w:rPr>
  </w:style>
  <w:style w:type="character" w:styleId="FootnoteReference">
    <w:name w:val="footnote reference"/>
    <w:aliases w:val="Footnote,Ref,de nota al pie,Footnote text,ftref,Footnote text + 13 pt,Footnote Text1,BearingPoint,16 Point,Superscript 6 Point,fr,Footnote + Arial,10 pt"/>
    <w:uiPriority w:val="99"/>
    <w:unhideWhenUsed/>
    <w:rsid w:val="00263A12"/>
    <w:rPr>
      <w:vertAlign w:val="superscript"/>
    </w:rPr>
  </w:style>
  <w:style w:type="character" w:styleId="Hyperlink">
    <w:name w:val="Hyperlink"/>
    <w:rsid w:val="00263A12"/>
    <w:rPr>
      <w:color w:val="0066CC"/>
      <w:u w:val="single"/>
    </w:rPr>
  </w:style>
  <w:style w:type="character" w:customStyle="1" w:styleId="Vnbnnidung2">
    <w:name w:val="Văn bản nội dung (2)_"/>
    <w:link w:val="Vnbnnidung21"/>
    <w:rsid w:val="00263A12"/>
    <w:rPr>
      <w:rFonts w:ascii="Arial" w:hAnsi="Arial" w:cs="Arial"/>
      <w:spacing w:val="-10"/>
      <w:shd w:val="clear" w:color="auto" w:fill="FFFFFF"/>
    </w:rPr>
  </w:style>
  <w:style w:type="paragraph" w:customStyle="1" w:styleId="Vnbnnidung21">
    <w:name w:val="Văn bản nội dung (2)1"/>
    <w:basedOn w:val="Normal"/>
    <w:link w:val="Vnbnnidung2"/>
    <w:rsid w:val="00263A12"/>
    <w:pPr>
      <w:widowControl w:val="0"/>
      <w:shd w:val="clear" w:color="auto" w:fill="FFFFFF"/>
      <w:spacing w:after="60" w:line="240" w:lineRule="atLeast"/>
    </w:pPr>
    <w:rPr>
      <w:rFonts w:ascii="Arial" w:hAnsi="Arial" w:cs="Arial"/>
      <w:spacing w:val="-10"/>
      <w:szCs w:val="22"/>
      <w:lang w:val="en-US"/>
    </w:rPr>
  </w:style>
  <w:style w:type="character" w:customStyle="1" w:styleId="Vnbnnidung20">
    <w:name w:val="Văn bản nội dung (2)"/>
    <w:rsid w:val="00263A12"/>
    <w:rPr>
      <w:rFonts w:ascii="Arial" w:hAnsi="Arial" w:cs="Arial"/>
      <w:spacing w:val="-10"/>
      <w:u w:val="single"/>
    </w:rPr>
  </w:style>
  <w:style w:type="character" w:customStyle="1" w:styleId="Vnbnnidung3">
    <w:name w:val="Văn bản nội dung (3)_"/>
    <w:link w:val="Vnbnnidung30"/>
    <w:rsid w:val="00263A12"/>
    <w:rPr>
      <w:rFonts w:ascii="Arial" w:hAnsi="Arial" w:cs="Arial"/>
      <w:i/>
      <w:iCs/>
      <w:shd w:val="clear" w:color="auto" w:fill="FFFFFF"/>
    </w:rPr>
  </w:style>
  <w:style w:type="paragraph" w:customStyle="1" w:styleId="Vnbnnidung30">
    <w:name w:val="Văn bản nội dung (3)"/>
    <w:basedOn w:val="Normal"/>
    <w:link w:val="Vnbnnidung3"/>
    <w:rsid w:val="00263A12"/>
    <w:pPr>
      <w:widowControl w:val="0"/>
      <w:shd w:val="clear" w:color="auto" w:fill="FFFFFF"/>
      <w:spacing w:before="180" w:after="360" w:line="240" w:lineRule="atLeast"/>
      <w:ind w:hanging="740"/>
      <w:jc w:val="both"/>
    </w:pPr>
    <w:rPr>
      <w:rFonts w:ascii="Arial" w:hAnsi="Arial" w:cs="Arial"/>
      <w:i/>
      <w:iCs/>
      <w:szCs w:val="22"/>
      <w:lang w:val="en-US"/>
    </w:rPr>
  </w:style>
  <w:style w:type="character" w:customStyle="1" w:styleId="Vnbnnidung3Khnginnghing">
    <w:name w:val="Văn bản nội dung (3) + Không in nghiêng"/>
    <w:aliases w:val="Giãn cách 0 pt"/>
    <w:rsid w:val="00263A12"/>
    <w:rPr>
      <w:rFonts w:ascii="Arial" w:hAnsi="Arial" w:cs="Arial"/>
      <w:i/>
      <w:iCs/>
      <w:spacing w:val="-10"/>
      <w:u w:val="none"/>
    </w:rPr>
  </w:style>
  <w:style w:type="character" w:customStyle="1" w:styleId="Vnbnnidung375pt">
    <w:name w:val="Văn bản nội dung (3) + 7.5 pt"/>
    <w:rsid w:val="00263A12"/>
    <w:rPr>
      <w:rFonts w:ascii="Arial" w:hAnsi="Arial" w:cs="Arial"/>
      <w:i/>
      <w:iCs/>
      <w:sz w:val="15"/>
      <w:szCs w:val="15"/>
      <w:u w:val="none"/>
    </w:rPr>
  </w:style>
  <w:style w:type="character" w:customStyle="1" w:styleId="Vnbnnidung375pt1">
    <w:name w:val="Văn bản nội dung (3) + 7.5 pt1"/>
    <w:aliases w:val="Không in nghiêng"/>
    <w:rsid w:val="00263A12"/>
    <w:rPr>
      <w:rFonts w:ascii="Arial" w:hAnsi="Arial" w:cs="Arial"/>
      <w:i/>
      <w:iCs/>
      <w:sz w:val="15"/>
      <w:szCs w:val="15"/>
      <w:u w:val="none"/>
    </w:rPr>
  </w:style>
  <w:style w:type="character" w:customStyle="1" w:styleId="Vnbnnidung3Khnginnghing1">
    <w:name w:val="Văn bản nội dung (3) + Không in nghiêng1"/>
    <w:rsid w:val="00263A12"/>
    <w:rPr>
      <w:rFonts w:ascii="Arial" w:hAnsi="Arial" w:cs="Arial"/>
      <w:i/>
      <w:iCs/>
      <w:sz w:val="24"/>
      <w:szCs w:val="24"/>
      <w:u w:val="none"/>
    </w:rPr>
  </w:style>
  <w:style w:type="character" w:customStyle="1" w:styleId="Tiu2">
    <w:name w:val="Tiêu đề #2_"/>
    <w:link w:val="Tiu20"/>
    <w:rsid w:val="00263A12"/>
    <w:rPr>
      <w:rFonts w:ascii="Arial" w:hAnsi="Arial" w:cs="Arial"/>
      <w:b/>
      <w:bCs/>
      <w:shd w:val="clear" w:color="auto" w:fill="FFFFFF"/>
    </w:rPr>
  </w:style>
  <w:style w:type="paragraph" w:customStyle="1" w:styleId="Tiu20">
    <w:name w:val="Tiêu đề #2"/>
    <w:basedOn w:val="Normal"/>
    <w:link w:val="Tiu2"/>
    <w:rsid w:val="00263A12"/>
    <w:pPr>
      <w:widowControl w:val="0"/>
      <w:shd w:val="clear" w:color="auto" w:fill="FFFFFF"/>
      <w:spacing w:before="180" w:after="60" w:line="240" w:lineRule="atLeast"/>
      <w:jc w:val="center"/>
      <w:outlineLvl w:val="1"/>
    </w:pPr>
    <w:rPr>
      <w:rFonts w:ascii="Arial" w:hAnsi="Arial" w:cs="Arial"/>
      <w:b/>
      <w:bCs/>
      <w:szCs w:val="22"/>
      <w:lang w:val="en-US"/>
    </w:rPr>
  </w:style>
  <w:style w:type="character" w:customStyle="1" w:styleId="Vnbnnidung4">
    <w:name w:val="Văn bản nội dung (4)_"/>
    <w:link w:val="Vnbnnidung40"/>
    <w:rsid w:val="00263A12"/>
    <w:rPr>
      <w:rFonts w:ascii="Arial" w:hAnsi="Arial" w:cs="Arial"/>
      <w:b/>
      <w:bCs/>
      <w:sz w:val="22"/>
      <w:shd w:val="clear" w:color="auto" w:fill="FFFFFF"/>
    </w:rPr>
  </w:style>
  <w:style w:type="paragraph" w:customStyle="1" w:styleId="Vnbnnidung40">
    <w:name w:val="Văn bản nội dung (4)"/>
    <w:basedOn w:val="Normal"/>
    <w:link w:val="Vnbnnidung4"/>
    <w:rsid w:val="00263A12"/>
    <w:pPr>
      <w:widowControl w:val="0"/>
      <w:shd w:val="clear" w:color="auto" w:fill="FFFFFF"/>
      <w:spacing w:before="60" w:after="180" w:line="240" w:lineRule="atLeast"/>
      <w:jc w:val="center"/>
    </w:pPr>
    <w:rPr>
      <w:rFonts w:ascii="Arial" w:hAnsi="Arial" w:cs="Arial"/>
      <w:b/>
      <w:bCs/>
      <w:sz w:val="22"/>
      <w:szCs w:val="22"/>
      <w:lang w:val="en-US"/>
    </w:rPr>
  </w:style>
  <w:style w:type="character" w:customStyle="1" w:styleId="Vnbnnidung5">
    <w:name w:val="Văn bản nội dung (5)_"/>
    <w:link w:val="Vnbnnidung50"/>
    <w:rsid w:val="00263A12"/>
    <w:rPr>
      <w:rFonts w:ascii="Arial" w:hAnsi="Arial" w:cs="Arial"/>
      <w:b/>
      <w:bCs/>
      <w:shd w:val="clear" w:color="auto" w:fill="FFFFFF"/>
    </w:rPr>
  </w:style>
  <w:style w:type="paragraph" w:customStyle="1" w:styleId="Vnbnnidung50">
    <w:name w:val="Văn bản nội dung (5)"/>
    <w:basedOn w:val="Normal"/>
    <w:link w:val="Vnbnnidung5"/>
    <w:rsid w:val="00263A12"/>
    <w:pPr>
      <w:widowControl w:val="0"/>
      <w:shd w:val="clear" w:color="auto" w:fill="FFFFFF"/>
      <w:spacing w:before="180" w:after="60" w:line="240" w:lineRule="atLeast"/>
      <w:ind w:hanging="740"/>
      <w:jc w:val="both"/>
    </w:pPr>
    <w:rPr>
      <w:rFonts w:ascii="Arial" w:hAnsi="Arial" w:cs="Arial"/>
      <w:b/>
      <w:bCs/>
      <w:szCs w:val="22"/>
      <w:lang w:val="en-US"/>
    </w:rPr>
  </w:style>
  <w:style w:type="character" w:customStyle="1" w:styleId="Vnbnnidung6">
    <w:name w:val="Văn bản nội dung (6)_"/>
    <w:link w:val="Vnbnnidung60"/>
    <w:rsid w:val="00263A12"/>
    <w:rPr>
      <w:rFonts w:ascii="Arial" w:hAnsi="Arial" w:cs="Arial"/>
      <w:sz w:val="22"/>
      <w:shd w:val="clear" w:color="auto" w:fill="FFFFFF"/>
    </w:rPr>
  </w:style>
  <w:style w:type="paragraph" w:customStyle="1" w:styleId="Vnbnnidung60">
    <w:name w:val="Văn bản nội dung (6)"/>
    <w:basedOn w:val="Normal"/>
    <w:link w:val="Vnbnnidung6"/>
    <w:rsid w:val="00263A12"/>
    <w:pPr>
      <w:widowControl w:val="0"/>
      <w:shd w:val="clear" w:color="auto" w:fill="FFFFFF"/>
      <w:spacing w:after="600" w:line="240" w:lineRule="atLeast"/>
      <w:jc w:val="center"/>
    </w:pPr>
    <w:rPr>
      <w:rFonts w:ascii="Arial" w:hAnsi="Arial" w:cs="Arial"/>
      <w:sz w:val="22"/>
      <w:szCs w:val="22"/>
      <w:lang w:val="en-US"/>
    </w:rPr>
  </w:style>
  <w:style w:type="character" w:customStyle="1" w:styleId="Vnbnnidung5Khnginm">
    <w:name w:val="Văn bản nội dung (5) + Không in đậm"/>
    <w:aliases w:val="In nghiêng"/>
    <w:rsid w:val="00263A12"/>
    <w:rPr>
      <w:rFonts w:ascii="Arial" w:hAnsi="Arial" w:cs="Arial"/>
      <w:b/>
      <w:bCs/>
      <w:i/>
      <w:iCs/>
      <w:u w:val="none"/>
    </w:rPr>
  </w:style>
  <w:style w:type="character" w:customStyle="1" w:styleId="Vnbnnidung2Innghing">
    <w:name w:val="Văn bản nội dung (2) + In nghiêng"/>
    <w:aliases w:val="Giãn cách 0 pt84"/>
    <w:rsid w:val="00263A12"/>
    <w:rPr>
      <w:rFonts w:ascii="Arial" w:hAnsi="Arial" w:cs="Arial"/>
      <w:i/>
      <w:iCs/>
      <w:spacing w:val="0"/>
      <w:u w:val="none"/>
    </w:rPr>
  </w:style>
  <w:style w:type="character" w:customStyle="1" w:styleId="Vnbnnidung217pt">
    <w:name w:val="Văn bản nội dung (2) + 17 pt"/>
    <w:aliases w:val="Giãn cách 0 pt83"/>
    <w:rsid w:val="00263A12"/>
    <w:rPr>
      <w:rFonts w:ascii="Arial" w:hAnsi="Arial" w:cs="Arial"/>
      <w:spacing w:val="0"/>
      <w:sz w:val="34"/>
      <w:szCs w:val="34"/>
      <w:u w:val="none"/>
    </w:rPr>
  </w:style>
  <w:style w:type="character" w:customStyle="1" w:styleId="Vnbnnidung7">
    <w:name w:val="Văn bản nội dung (7)_"/>
    <w:link w:val="Vnbnnidung70"/>
    <w:rsid w:val="00263A12"/>
    <w:rPr>
      <w:rFonts w:ascii="Arial" w:hAnsi="Arial" w:cs="Arial"/>
      <w:sz w:val="22"/>
      <w:shd w:val="clear" w:color="auto" w:fill="FFFFFF"/>
    </w:rPr>
  </w:style>
  <w:style w:type="paragraph" w:customStyle="1" w:styleId="Vnbnnidung70">
    <w:name w:val="Văn bản nội dung (7)"/>
    <w:basedOn w:val="Normal"/>
    <w:link w:val="Vnbnnidung7"/>
    <w:rsid w:val="00263A12"/>
    <w:pPr>
      <w:widowControl w:val="0"/>
      <w:shd w:val="clear" w:color="auto" w:fill="FFFFFF"/>
      <w:spacing w:after="420" w:line="240" w:lineRule="atLeast"/>
      <w:jc w:val="center"/>
    </w:pPr>
    <w:rPr>
      <w:rFonts w:ascii="Arial" w:hAnsi="Arial" w:cs="Arial"/>
      <w:sz w:val="22"/>
      <w:szCs w:val="22"/>
      <w:lang w:val="en-US"/>
    </w:rPr>
  </w:style>
  <w:style w:type="character" w:customStyle="1" w:styleId="Vnbnnidung8">
    <w:name w:val="Văn bản nội dung (8)_"/>
    <w:link w:val="Vnbnnidung80"/>
    <w:rsid w:val="00263A12"/>
    <w:rPr>
      <w:rFonts w:ascii="Arial" w:hAnsi="Arial" w:cs="Arial"/>
      <w:b/>
      <w:bCs/>
      <w:sz w:val="18"/>
      <w:szCs w:val="18"/>
      <w:shd w:val="clear" w:color="auto" w:fill="FFFFFF"/>
    </w:rPr>
  </w:style>
  <w:style w:type="paragraph" w:customStyle="1" w:styleId="Vnbnnidung80">
    <w:name w:val="Văn bản nội dung (8)"/>
    <w:basedOn w:val="Normal"/>
    <w:link w:val="Vnbnnidung8"/>
    <w:rsid w:val="00263A12"/>
    <w:pPr>
      <w:widowControl w:val="0"/>
      <w:shd w:val="clear" w:color="auto" w:fill="FFFFFF"/>
      <w:spacing w:after="0" w:line="242" w:lineRule="exact"/>
      <w:jc w:val="both"/>
    </w:pPr>
    <w:rPr>
      <w:rFonts w:ascii="Arial" w:hAnsi="Arial" w:cs="Arial"/>
      <w:b/>
      <w:bCs/>
      <w:sz w:val="18"/>
      <w:szCs w:val="18"/>
      <w:lang w:val="en-US"/>
    </w:rPr>
  </w:style>
  <w:style w:type="character" w:customStyle="1" w:styleId="Vnbnnidung8Gincch1pt">
    <w:name w:val="Văn bản nội dung (8) + Giãn cách 1 pt"/>
    <w:rsid w:val="00263A12"/>
    <w:rPr>
      <w:rFonts w:ascii="Arial" w:hAnsi="Arial" w:cs="Arial"/>
      <w:b/>
      <w:bCs/>
      <w:spacing w:val="20"/>
      <w:sz w:val="18"/>
      <w:szCs w:val="18"/>
      <w:u w:val="none"/>
    </w:rPr>
  </w:style>
  <w:style w:type="character" w:customStyle="1" w:styleId="Vnbnnidung812pt">
    <w:name w:val="Văn bản nội dung (8) + 12 pt"/>
    <w:rsid w:val="00263A12"/>
    <w:rPr>
      <w:rFonts w:ascii="Arial" w:hAnsi="Arial" w:cs="Arial"/>
      <w:b/>
      <w:bCs/>
      <w:sz w:val="24"/>
      <w:szCs w:val="24"/>
      <w:u w:val="none"/>
    </w:rPr>
  </w:style>
  <w:style w:type="character" w:customStyle="1" w:styleId="Vnbnnidung812pt1">
    <w:name w:val="Văn bản nội dung (8) + 12 pt1"/>
    <w:aliases w:val="Không in đậm,In nghiêng45"/>
    <w:rsid w:val="00263A12"/>
    <w:rPr>
      <w:rFonts w:ascii="Arial" w:hAnsi="Arial" w:cs="Arial"/>
      <w:b/>
      <w:bCs/>
      <w:i/>
      <w:iCs/>
      <w:sz w:val="24"/>
      <w:szCs w:val="24"/>
      <w:u w:val="none"/>
    </w:rPr>
  </w:style>
  <w:style w:type="character" w:customStyle="1" w:styleId="Vnbnnidung211pt">
    <w:name w:val="Văn bản nội dung (2) + 11 pt"/>
    <w:aliases w:val="In đậm,Giãn cách 0 pt82"/>
    <w:rsid w:val="00263A12"/>
    <w:rPr>
      <w:rFonts w:ascii="Arial" w:hAnsi="Arial" w:cs="Arial"/>
      <w:b/>
      <w:bCs/>
      <w:spacing w:val="0"/>
      <w:sz w:val="22"/>
      <w:szCs w:val="22"/>
      <w:u w:val="none"/>
    </w:rPr>
  </w:style>
  <w:style w:type="character" w:customStyle="1" w:styleId="Vnbnnidung9">
    <w:name w:val="Văn bản nội dung (9)_"/>
    <w:link w:val="Vnbnnidung90"/>
    <w:rsid w:val="00263A12"/>
    <w:rPr>
      <w:rFonts w:ascii="Arial" w:hAnsi="Arial" w:cs="Arial"/>
      <w:i/>
      <w:iCs/>
      <w:sz w:val="21"/>
      <w:szCs w:val="21"/>
      <w:shd w:val="clear" w:color="auto" w:fill="FFFFFF"/>
    </w:rPr>
  </w:style>
  <w:style w:type="paragraph" w:customStyle="1" w:styleId="Vnbnnidung90">
    <w:name w:val="Văn bản nội dung (9)"/>
    <w:basedOn w:val="Normal"/>
    <w:link w:val="Vnbnnidung9"/>
    <w:rsid w:val="00263A12"/>
    <w:pPr>
      <w:widowControl w:val="0"/>
      <w:shd w:val="clear" w:color="auto" w:fill="FFFFFF"/>
      <w:spacing w:after="360" w:line="240" w:lineRule="atLeast"/>
      <w:jc w:val="center"/>
    </w:pPr>
    <w:rPr>
      <w:rFonts w:ascii="Arial" w:hAnsi="Arial" w:cs="Arial"/>
      <w:i/>
      <w:iCs/>
      <w:sz w:val="21"/>
      <w:szCs w:val="21"/>
      <w:lang w:val="en-US"/>
    </w:rPr>
  </w:style>
  <w:style w:type="character" w:customStyle="1" w:styleId="Vnbnnidung10">
    <w:name w:val="Văn bản nội dung (10)_"/>
    <w:link w:val="Vnbnnidung100"/>
    <w:rsid w:val="00263A12"/>
    <w:rPr>
      <w:rFonts w:ascii="Arial" w:hAnsi="Arial" w:cs="Arial"/>
      <w:i/>
      <w:iCs/>
      <w:shd w:val="clear" w:color="auto" w:fill="FFFFFF"/>
    </w:rPr>
  </w:style>
  <w:style w:type="paragraph" w:customStyle="1" w:styleId="Vnbnnidung100">
    <w:name w:val="Văn bản nội dung (10)"/>
    <w:basedOn w:val="Normal"/>
    <w:link w:val="Vnbnnidung10"/>
    <w:rsid w:val="00263A12"/>
    <w:pPr>
      <w:widowControl w:val="0"/>
      <w:shd w:val="clear" w:color="auto" w:fill="FFFFFF"/>
      <w:spacing w:before="60" w:after="60" w:line="316" w:lineRule="exact"/>
      <w:ind w:firstLine="700"/>
      <w:jc w:val="both"/>
    </w:pPr>
    <w:rPr>
      <w:rFonts w:ascii="Arial" w:hAnsi="Arial" w:cs="Arial"/>
      <w:i/>
      <w:iCs/>
      <w:szCs w:val="22"/>
      <w:lang w:val="en-US"/>
    </w:rPr>
  </w:style>
  <w:style w:type="character" w:customStyle="1" w:styleId="Vnbnnidung10Khnginnghing">
    <w:name w:val="Văn bản nội dung (10) + Không in nghiêng"/>
    <w:aliases w:val="Giãn cách 0 pt81"/>
    <w:rsid w:val="00263A12"/>
    <w:rPr>
      <w:rFonts w:ascii="Arial" w:hAnsi="Arial" w:cs="Arial"/>
      <w:i/>
      <w:iCs/>
      <w:spacing w:val="-10"/>
      <w:u w:val="none"/>
    </w:rPr>
  </w:style>
  <w:style w:type="character" w:customStyle="1" w:styleId="Vnbnnidung10Inm">
    <w:name w:val="Văn bản nội dung (10) + In đậm"/>
    <w:aliases w:val="Không in nghiêng17"/>
    <w:rsid w:val="00263A12"/>
    <w:rPr>
      <w:rFonts w:ascii="Arial" w:hAnsi="Arial" w:cs="Arial"/>
      <w:b/>
      <w:bCs/>
      <w:i/>
      <w:iCs/>
      <w:u w:val="none"/>
    </w:rPr>
  </w:style>
  <w:style w:type="character" w:customStyle="1" w:styleId="Vnbnnidung2105pt">
    <w:name w:val="Văn bản nội dung (2) + 10.5 pt"/>
    <w:aliases w:val="Giãn cách 0 pt80"/>
    <w:rsid w:val="00263A12"/>
    <w:rPr>
      <w:rFonts w:ascii="Arial" w:hAnsi="Arial" w:cs="Arial"/>
      <w:spacing w:val="0"/>
      <w:sz w:val="21"/>
      <w:szCs w:val="21"/>
      <w:u w:val="none"/>
    </w:rPr>
  </w:style>
  <w:style w:type="character" w:customStyle="1" w:styleId="Vnbnnidung29pt">
    <w:name w:val="Văn bản nội dung (2) + 9 pt"/>
    <w:aliases w:val="In đậm42,Giãn cách -1 pt"/>
    <w:rsid w:val="00263A12"/>
    <w:rPr>
      <w:rFonts w:ascii="Arial" w:hAnsi="Arial" w:cs="Arial"/>
      <w:b/>
      <w:bCs/>
      <w:spacing w:val="-30"/>
      <w:sz w:val="18"/>
      <w:szCs w:val="18"/>
      <w:u w:val="none"/>
    </w:rPr>
  </w:style>
  <w:style w:type="character" w:customStyle="1" w:styleId="Vnbnnidung3Gincch1pt">
    <w:name w:val="Văn bản nội dung (3) + Giãn cách 1 pt"/>
    <w:rsid w:val="00263A12"/>
    <w:rPr>
      <w:rFonts w:ascii="Arial" w:hAnsi="Arial" w:cs="Arial"/>
      <w:i/>
      <w:iCs/>
      <w:spacing w:val="20"/>
      <w:u w:val="none"/>
    </w:rPr>
  </w:style>
  <w:style w:type="character" w:customStyle="1" w:styleId="Tiu22">
    <w:name w:val="Tiêu đề #2 (2)_"/>
    <w:link w:val="Tiu220"/>
    <w:rsid w:val="00263A12"/>
    <w:rPr>
      <w:rFonts w:ascii="Arial" w:hAnsi="Arial" w:cs="Arial"/>
      <w:b/>
      <w:bCs/>
      <w:sz w:val="22"/>
      <w:shd w:val="clear" w:color="auto" w:fill="FFFFFF"/>
    </w:rPr>
  </w:style>
  <w:style w:type="paragraph" w:customStyle="1" w:styleId="Tiu220">
    <w:name w:val="Tiêu đề #2 (2)"/>
    <w:basedOn w:val="Normal"/>
    <w:link w:val="Tiu22"/>
    <w:rsid w:val="00263A12"/>
    <w:pPr>
      <w:widowControl w:val="0"/>
      <w:shd w:val="clear" w:color="auto" w:fill="FFFFFF"/>
      <w:spacing w:before="420" w:after="120" w:line="240" w:lineRule="atLeast"/>
      <w:jc w:val="both"/>
      <w:outlineLvl w:val="1"/>
    </w:pPr>
    <w:rPr>
      <w:rFonts w:ascii="Arial" w:hAnsi="Arial" w:cs="Arial"/>
      <w:b/>
      <w:bCs/>
      <w:sz w:val="22"/>
      <w:szCs w:val="22"/>
      <w:lang w:val="en-US"/>
    </w:rPr>
  </w:style>
  <w:style w:type="character" w:customStyle="1" w:styleId="Vnbnnidung5Khnginm1">
    <w:name w:val="Văn bản nội dung (5) + Không in đậm1"/>
    <w:aliases w:val="Giãn cách 0 pt79"/>
    <w:rsid w:val="00263A12"/>
    <w:rPr>
      <w:rFonts w:ascii="Arial" w:hAnsi="Arial" w:cs="Arial"/>
      <w:b/>
      <w:bCs/>
      <w:spacing w:val="-10"/>
      <w:u w:val="none"/>
    </w:rPr>
  </w:style>
  <w:style w:type="character" w:customStyle="1" w:styleId="Vnbnnidung11">
    <w:name w:val="Văn bản nội dung (11)_"/>
    <w:link w:val="Vnbnnidung110"/>
    <w:rsid w:val="00263A12"/>
    <w:rPr>
      <w:rFonts w:ascii="Arial" w:hAnsi="Arial" w:cs="Arial"/>
      <w:sz w:val="21"/>
      <w:szCs w:val="21"/>
      <w:shd w:val="clear" w:color="auto" w:fill="FFFFFF"/>
    </w:rPr>
  </w:style>
  <w:style w:type="paragraph" w:customStyle="1" w:styleId="Vnbnnidung110">
    <w:name w:val="Văn bản nội dung (11)"/>
    <w:basedOn w:val="Normal"/>
    <w:link w:val="Vnbnnidung11"/>
    <w:rsid w:val="00263A12"/>
    <w:pPr>
      <w:widowControl w:val="0"/>
      <w:shd w:val="clear" w:color="auto" w:fill="FFFFFF"/>
      <w:spacing w:after="300" w:line="240" w:lineRule="atLeast"/>
      <w:jc w:val="center"/>
    </w:pPr>
    <w:rPr>
      <w:rFonts w:ascii="Arial" w:hAnsi="Arial" w:cs="Arial"/>
      <w:sz w:val="21"/>
      <w:szCs w:val="21"/>
      <w:lang w:val="en-US"/>
    </w:rPr>
  </w:style>
  <w:style w:type="character" w:customStyle="1" w:styleId="Tiu2Khnginm">
    <w:name w:val="Tiêu đề #2 + Không in đậm"/>
    <w:aliases w:val="Giãn cách 0 pt78"/>
    <w:rsid w:val="00263A12"/>
    <w:rPr>
      <w:rFonts w:ascii="Arial" w:hAnsi="Arial" w:cs="Arial"/>
      <w:b/>
      <w:bCs/>
      <w:spacing w:val="-10"/>
      <w:u w:val="none"/>
    </w:rPr>
  </w:style>
  <w:style w:type="character" w:customStyle="1" w:styleId="Vnbnnidung2Gincch3pt">
    <w:name w:val="Văn bản nội dung (2) + Giãn cách 3 pt"/>
    <w:rsid w:val="00263A12"/>
    <w:rPr>
      <w:rFonts w:ascii="Arial" w:hAnsi="Arial" w:cs="Arial"/>
      <w:spacing w:val="70"/>
      <w:u w:val="none"/>
    </w:rPr>
  </w:style>
  <w:style w:type="character" w:customStyle="1" w:styleId="Tiu1">
    <w:name w:val="Tiêu đề #1_"/>
    <w:link w:val="Tiu10"/>
    <w:rsid w:val="00263A12"/>
    <w:rPr>
      <w:rFonts w:ascii="Arial" w:hAnsi="Arial" w:cs="Arial"/>
      <w:b/>
      <w:bCs/>
      <w:shd w:val="clear" w:color="auto" w:fill="FFFFFF"/>
    </w:rPr>
  </w:style>
  <w:style w:type="paragraph" w:customStyle="1" w:styleId="Tiu10">
    <w:name w:val="Tiêu đề #1"/>
    <w:basedOn w:val="Normal"/>
    <w:link w:val="Tiu1"/>
    <w:rsid w:val="00263A12"/>
    <w:pPr>
      <w:widowControl w:val="0"/>
      <w:shd w:val="clear" w:color="auto" w:fill="FFFFFF"/>
      <w:spacing w:before="60" w:after="120" w:line="240" w:lineRule="atLeast"/>
      <w:ind w:firstLine="740"/>
      <w:jc w:val="both"/>
      <w:outlineLvl w:val="0"/>
    </w:pPr>
    <w:rPr>
      <w:rFonts w:ascii="Arial" w:hAnsi="Arial" w:cs="Arial"/>
      <w:b/>
      <w:bCs/>
      <w:szCs w:val="22"/>
      <w:lang w:val="en-US"/>
    </w:rPr>
  </w:style>
  <w:style w:type="character" w:customStyle="1" w:styleId="Vnbnnidung39pt">
    <w:name w:val="Văn bản nội dung (3) + 9 pt"/>
    <w:aliases w:val="In đậm41"/>
    <w:rsid w:val="00263A12"/>
    <w:rPr>
      <w:rFonts w:ascii="Arial" w:hAnsi="Arial" w:cs="Arial"/>
      <w:b/>
      <w:bCs/>
      <w:i/>
      <w:iCs/>
      <w:sz w:val="18"/>
      <w:szCs w:val="18"/>
      <w:u w:val="none"/>
    </w:rPr>
  </w:style>
  <w:style w:type="character" w:customStyle="1" w:styleId="Vnbnnidung12">
    <w:name w:val="Văn bản nội dung (12)_"/>
    <w:link w:val="Vnbnnidung120"/>
    <w:rsid w:val="00263A12"/>
    <w:rPr>
      <w:rFonts w:ascii="Arial" w:hAnsi="Arial" w:cs="Arial"/>
      <w:b/>
      <w:bCs/>
      <w:sz w:val="22"/>
      <w:shd w:val="clear" w:color="auto" w:fill="FFFFFF"/>
    </w:rPr>
  </w:style>
  <w:style w:type="paragraph" w:customStyle="1" w:styleId="Vnbnnidung120">
    <w:name w:val="Văn bản nội dung (12)"/>
    <w:basedOn w:val="Normal"/>
    <w:link w:val="Vnbnnidung12"/>
    <w:rsid w:val="00263A12"/>
    <w:pPr>
      <w:widowControl w:val="0"/>
      <w:shd w:val="clear" w:color="auto" w:fill="FFFFFF"/>
      <w:spacing w:before="120" w:after="120" w:line="240" w:lineRule="atLeast"/>
      <w:ind w:firstLine="740"/>
      <w:jc w:val="both"/>
    </w:pPr>
    <w:rPr>
      <w:rFonts w:ascii="Arial" w:hAnsi="Arial" w:cs="Arial"/>
      <w:b/>
      <w:bCs/>
      <w:sz w:val="22"/>
      <w:szCs w:val="22"/>
      <w:lang w:val="en-US"/>
    </w:rPr>
  </w:style>
  <w:style w:type="character" w:customStyle="1" w:styleId="Vnbnnidung1212pt">
    <w:name w:val="Văn bản nội dung (12) + 12 pt"/>
    <w:rsid w:val="00263A12"/>
    <w:rPr>
      <w:rFonts w:ascii="Arial" w:hAnsi="Arial" w:cs="Arial"/>
      <w:b/>
      <w:bCs/>
      <w:sz w:val="24"/>
      <w:szCs w:val="24"/>
      <w:u w:val="none"/>
    </w:rPr>
  </w:style>
  <w:style w:type="character" w:customStyle="1" w:styleId="Vnbnnidung2Inm">
    <w:name w:val="Văn bản nội dung (2) + In đậm"/>
    <w:aliases w:val="Giãn cách 0 pt77"/>
    <w:rsid w:val="00263A12"/>
    <w:rPr>
      <w:rFonts w:ascii="Arial" w:hAnsi="Arial" w:cs="Arial"/>
      <w:b/>
      <w:bCs/>
      <w:spacing w:val="0"/>
      <w:u w:val="none"/>
    </w:rPr>
  </w:style>
  <w:style w:type="character" w:customStyle="1" w:styleId="Vnbnnidung4Gincch0pt">
    <w:name w:val="Văn bản nội dung (4) + Giãn cách 0 pt"/>
    <w:rsid w:val="00263A12"/>
    <w:rPr>
      <w:rFonts w:ascii="Arial" w:hAnsi="Arial" w:cs="Arial"/>
      <w:b/>
      <w:bCs/>
      <w:spacing w:val="-10"/>
      <w:sz w:val="22"/>
      <w:szCs w:val="22"/>
      <w:u w:val="none"/>
    </w:rPr>
  </w:style>
  <w:style w:type="character" w:customStyle="1" w:styleId="Vnbnnidung13">
    <w:name w:val="Văn bản nội dung (13)_"/>
    <w:link w:val="Vnbnnidung130"/>
    <w:rsid w:val="00263A12"/>
    <w:rPr>
      <w:rFonts w:ascii="Arial" w:hAnsi="Arial" w:cs="Arial"/>
      <w:b/>
      <w:bCs/>
      <w:sz w:val="22"/>
      <w:shd w:val="clear" w:color="auto" w:fill="FFFFFF"/>
    </w:rPr>
  </w:style>
  <w:style w:type="paragraph" w:customStyle="1" w:styleId="Vnbnnidung130">
    <w:name w:val="Văn bản nội dung (13)"/>
    <w:basedOn w:val="Normal"/>
    <w:link w:val="Vnbnnidung13"/>
    <w:rsid w:val="00263A12"/>
    <w:pPr>
      <w:widowControl w:val="0"/>
      <w:shd w:val="clear" w:color="auto" w:fill="FFFFFF"/>
      <w:spacing w:before="60" w:after="60" w:line="240" w:lineRule="atLeast"/>
      <w:ind w:firstLine="720"/>
      <w:jc w:val="both"/>
    </w:pPr>
    <w:rPr>
      <w:rFonts w:ascii="Arial" w:hAnsi="Arial" w:cs="Arial"/>
      <w:b/>
      <w:bCs/>
      <w:sz w:val="22"/>
      <w:szCs w:val="22"/>
      <w:lang w:val="en-US"/>
    </w:rPr>
  </w:style>
  <w:style w:type="character" w:customStyle="1" w:styleId="Chthchnh">
    <w:name w:val="Chú thích ảnh_"/>
    <w:link w:val="Chthchnh0"/>
    <w:rsid w:val="00263A12"/>
    <w:rPr>
      <w:rFonts w:ascii="Arial" w:hAnsi="Arial" w:cs="Arial"/>
      <w:spacing w:val="-10"/>
      <w:shd w:val="clear" w:color="auto" w:fill="FFFFFF"/>
    </w:rPr>
  </w:style>
  <w:style w:type="paragraph" w:customStyle="1" w:styleId="Chthchnh0">
    <w:name w:val="Chú thích ảnh"/>
    <w:basedOn w:val="Normal"/>
    <w:link w:val="Chthchnh"/>
    <w:rsid w:val="00263A12"/>
    <w:pPr>
      <w:widowControl w:val="0"/>
      <w:shd w:val="clear" w:color="auto" w:fill="FFFFFF"/>
      <w:spacing w:after="60" w:line="240" w:lineRule="atLeast"/>
    </w:pPr>
    <w:rPr>
      <w:rFonts w:ascii="Arial" w:hAnsi="Arial" w:cs="Arial"/>
      <w:spacing w:val="-10"/>
      <w:szCs w:val="22"/>
      <w:lang w:val="en-US"/>
    </w:rPr>
  </w:style>
  <w:style w:type="character" w:customStyle="1" w:styleId="Chthchnh2">
    <w:name w:val="Chú thích ảnh (2)_"/>
    <w:link w:val="Chthchnh20"/>
    <w:rsid w:val="00263A12"/>
    <w:rPr>
      <w:rFonts w:ascii="Arial" w:hAnsi="Arial" w:cs="Arial"/>
      <w:i/>
      <w:iCs/>
      <w:shd w:val="clear" w:color="auto" w:fill="FFFFFF"/>
    </w:rPr>
  </w:style>
  <w:style w:type="paragraph" w:customStyle="1" w:styleId="Chthchnh20">
    <w:name w:val="Chú thích ảnh (2)"/>
    <w:basedOn w:val="Normal"/>
    <w:link w:val="Chthchnh2"/>
    <w:rsid w:val="00263A12"/>
    <w:pPr>
      <w:widowControl w:val="0"/>
      <w:shd w:val="clear" w:color="auto" w:fill="FFFFFF"/>
      <w:spacing w:before="60" w:after="0" w:line="240" w:lineRule="atLeast"/>
    </w:pPr>
    <w:rPr>
      <w:rFonts w:ascii="Arial" w:hAnsi="Arial" w:cs="Arial"/>
      <w:i/>
      <w:iCs/>
      <w:szCs w:val="22"/>
      <w:lang w:val="en-US"/>
    </w:rPr>
  </w:style>
  <w:style w:type="character" w:customStyle="1" w:styleId="Vnbnnidung14">
    <w:name w:val="Văn bản nội dung (14)_"/>
    <w:link w:val="Vnbnnidung140"/>
    <w:rsid w:val="00263A12"/>
    <w:rPr>
      <w:rFonts w:ascii="Arial" w:hAnsi="Arial" w:cs="Arial"/>
      <w:sz w:val="22"/>
      <w:shd w:val="clear" w:color="auto" w:fill="FFFFFF"/>
    </w:rPr>
  </w:style>
  <w:style w:type="paragraph" w:customStyle="1" w:styleId="Vnbnnidung140">
    <w:name w:val="Văn bản nội dung (14)"/>
    <w:basedOn w:val="Normal"/>
    <w:link w:val="Vnbnnidung14"/>
    <w:rsid w:val="00263A12"/>
    <w:pPr>
      <w:widowControl w:val="0"/>
      <w:shd w:val="clear" w:color="auto" w:fill="FFFFFF"/>
      <w:spacing w:after="300" w:line="240" w:lineRule="atLeast"/>
      <w:jc w:val="center"/>
    </w:pPr>
    <w:rPr>
      <w:rFonts w:ascii="Arial" w:hAnsi="Arial" w:cs="Arial"/>
      <w:sz w:val="22"/>
      <w:szCs w:val="22"/>
      <w:lang w:val="en-US"/>
    </w:rPr>
  </w:style>
  <w:style w:type="character" w:customStyle="1" w:styleId="Vnbnnidung211pt2">
    <w:name w:val="Văn bản nội dung (2) + 11 pt2"/>
    <w:aliases w:val="In đậm40"/>
    <w:rsid w:val="00263A12"/>
    <w:rPr>
      <w:rFonts w:ascii="Arial" w:hAnsi="Arial" w:cs="Arial"/>
      <w:b/>
      <w:bCs/>
      <w:spacing w:val="-10"/>
      <w:sz w:val="22"/>
      <w:szCs w:val="22"/>
      <w:u w:val="none"/>
    </w:rPr>
  </w:style>
  <w:style w:type="character" w:customStyle="1" w:styleId="Vnbnnidung3Inm">
    <w:name w:val="Văn bản nội dung (3) + In đậm"/>
    <w:aliases w:val="Không in nghiêng16"/>
    <w:rsid w:val="00263A12"/>
    <w:rPr>
      <w:rFonts w:ascii="Arial" w:hAnsi="Arial" w:cs="Arial"/>
      <w:b/>
      <w:bCs/>
      <w:i/>
      <w:iCs/>
      <w:u w:val="none"/>
    </w:rPr>
  </w:style>
  <w:style w:type="character" w:customStyle="1" w:styleId="Vnbnnidung3Inm1">
    <w:name w:val="Văn bản nội dung (3) + In đậm1"/>
    <w:aliases w:val="Không in nghiêng15,Giãn cách -1 pt7"/>
    <w:rsid w:val="00263A12"/>
    <w:rPr>
      <w:rFonts w:ascii="Arial" w:hAnsi="Arial" w:cs="Arial"/>
      <w:b/>
      <w:bCs/>
      <w:i/>
      <w:iCs/>
      <w:spacing w:val="-30"/>
      <w:u w:val="none"/>
    </w:rPr>
  </w:style>
  <w:style w:type="character" w:customStyle="1" w:styleId="Tiu2Khnginm1">
    <w:name w:val="Tiêu đề #2 + Không in đậm1"/>
    <w:aliases w:val="In nghiêng44"/>
    <w:rsid w:val="00263A12"/>
    <w:rPr>
      <w:rFonts w:ascii="Arial" w:hAnsi="Arial" w:cs="Arial"/>
      <w:b/>
      <w:bCs/>
      <w:i/>
      <w:iCs/>
      <w:u w:val="none"/>
    </w:rPr>
  </w:style>
  <w:style w:type="character" w:customStyle="1" w:styleId="Tiu22Gincch0pt">
    <w:name w:val="Tiêu đề #2 (2) + Giãn cách 0 pt"/>
    <w:rsid w:val="00263A12"/>
    <w:rPr>
      <w:rFonts w:ascii="Arial" w:hAnsi="Arial" w:cs="Arial"/>
      <w:b/>
      <w:bCs/>
      <w:spacing w:val="-10"/>
      <w:sz w:val="22"/>
      <w:szCs w:val="22"/>
      <w:u w:val="none"/>
    </w:rPr>
  </w:style>
  <w:style w:type="character" w:customStyle="1" w:styleId="Vnbnnidung15">
    <w:name w:val="Văn bản nội dung (15)_"/>
    <w:link w:val="Vnbnnidung150"/>
    <w:rsid w:val="00263A12"/>
    <w:rPr>
      <w:rFonts w:ascii="Arial" w:hAnsi="Arial" w:cs="Arial"/>
      <w:b/>
      <w:bCs/>
      <w:spacing w:val="-10"/>
      <w:sz w:val="22"/>
      <w:shd w:val="clear" w:color="auto" w:fill="FFFFFF"/>
    </w:rPr>
  </w:style>
  <w:style w:type="paragraph" w:customStyle="1" w:styleId="Vnbnnidung150">
    <w:name w:val="Văn bản nội dung (15)"/>
    <w:basedOn w:val="Normal"/>
    <w:link w:val="Vnbnnidung15"/>
    <w:rsid w:val="00263A12"/>
    <w:pPr>
      <w:widowControl w:val="0"/>
      <w:shd w:val="clear" w:color="auto" w:fill="FFFFFF"/>
      <w:spacing w:before="60" w:after="0" w:line="427" w:lineRule="exact"/>
      <w:ind w:firstLine="720"/>
      <w:jc w:val="both"/>
    </w:pPr>
    <w:rPr>
      <w:rFonts w:ascii="Arial" w:hAnsi="Arial" w:cs="Arial"/>
      <w:b/>
      <w:bCs/>
      <w:spacing w:val="-10"/>
      <w:sz w:val="22"/>
      <w:szCs w:val="22"/>
      <w:lang w:val="en-US"/>
    </w:rPr>
  </w:style>
  <w:style w:type="character" w:customStyle="1" w:styleId="Vnbnnidung16">
    <w:name w:val="Văn bản nội dung (16)_"/>
    <w:link w:val="Vnbnnidung160"/>
    <w:rsid w:val="00263A12"/>
    <w:rPr>
      <w:rFonts w:ascii="Arial" w:hAnsi="Arial" w:cs="Arial"/>
      <w:b/>
      <w:bCs/>
      <w:sz w:val="16"/>
      <w:szCs w:val="16"/>
      <w:shd w:val="clear" w:color="auto" w:fill="FFFFFF"/>
    </w:rPr>
  </w:style>
  <w:style w:type="paragraph" w:customStyle="1" w:styleId="Vnbnnidung160">
    <w:name w:val="Văn bản nội dung (16)"/>
    <w:basedOn w:val="Normal"/>
    <w:link w:val="Vnbnnidung16"/>
    <w:rsid w:val="00263A12"/>
    <w:pPr>
      <w:widowControl w:val="0"/>
      <w:shd w:val="clear" w:color="auto" w:fill="FFFFFF"/>
      <w:spacing w:after="0" w:line="240" w:lineRule="atLeast"/>
    </w:pPr>
    <w:rPr>
      <w:rFonts w:ascii="Arial" w:hAnsi="Arial" w:cs="Arial"/>
      <w:b/>
      <w:bCs/>
      <w:sz w:val="16"/>
      <w:szCs w:val="16"/>
      <w:lang w:val="en-US"/>
    </w:rPr>
  </w:style>
  <w:style w:type="character" w:customStyle="1" w:styleId="Vnbnnidung16Khnginm">
    <w:name w:val="Văn bản nội dung (16) + Không in đậm"/>
    <w:aliases w:val="Giãn cách 0 pt76"/>
    <w:rsid w:val="00263A12"/>
    <w:rPr>
      <w:rFonts w:ascii="Arial" w:hAnsi="Arial" w:cs="Arial"/>
      <w:b/>
      <w:bCs/>
      <w:spacing w:val="-10"/>
      <w:sz w:val="16"/>
      <w:szCs w:val="16"/>
      <w:u w:val="none"/>
    </w:rPr>
  </w:style>
  <w:style w:type="character" w:customStyle="1" w:styleId="Vnbnnidung17">
    <w:name w:val="Văn bản nội dung (17)_"/>
    <w:link w:val="Vnbnnidung171"/>
    <w:rsid w:val="00263A12"/>
    <w:rPr>
      <w:rFonts w:ascii="Arial" w:hAnsi="Arial" w:cs="Arial"/>
      <w:sz w:val="15"/>
      <w:szCs w:val="15"/>
      <w:shd w:val="clear" w:color="auto" w:fill="FFFFFF"/>
    </w:rPr>
  </w:style>
  <w:style w:type="paragraph" w:customStyle="1" w:styleId="Vnbnnidung171">
    <w:name w:val="Văn bản nội dung (17)1"/>
    <w:basedOn w:val="Normal"/>
    <w:link w:val="Vnbnnidung17"/>
    <w:rsid w:val="00263A12"/>
    <w:pPr>
      <w:widowControl w:val="0"/>
      <w:shd w:val="clear" w:color="auto" w:fill="FFFFFF"/>
      <w:spacing w:after="0" w:line="242" w:lineRule="exact"/>
      <w:jc w:val="center"/>
    </w:pPr>
    <w:rPr>
      <w:rFonts w:ascii="Arial" w:hAnsi="Arial" w:cs="Arial"/>
      <w:sz w:val="15"/>
      <w:szCs w:val="15"/>
      <w:lang w:val="en-US"/>
    </w:rPr>
  </w:style>
  <w:style w:type="character" w:customStyle="1" w:styleId="Vnbnnidung18">
    <w:name w:val="Văn bản nội dung (18)_"/>
    <w:link w:val="Vnbnnidung180"/>
    <w:rsid w:val="00263A12"/>
    <w:rPr>
      <w:rFonts w:ascii="Arial" w:hAnsi="Arial" w:cs="Arial"/>
      <w:b/>
      <w:bCs/>
      <w:sz w:val="17"/>
      <w:szCs w:val="17"/>
      <w:shd w:val="clear" w:color="auto" w:fill="FFFFFF"/>
    </w:rPr>
  </w:style>
  <w:style w:type="paragraph" w:customStyle="1" w:styleId="Vnbnnidung180">
    <w:name w:val="Văn bản nội dung (18)"/>
    <w:basedOn w:val="Normal"/>
    <w:link w:val="Vnbnnidung18"/>
    <w:rsid w:val="00263A12"/>
    <w:pPr>
      <w:widowControl w:val="0"/>
      <w:shd w:val="clear" w:color="auto" w:fill="FFFFFF"/>
      <w:spacing w:after="0" w:line="242" w:lineRule="exact"/>
    </w:pPr>
    <w:rPr>
      <w:rFonts w:ascii="Arial" w:hAnsi="Arial" w:cs="Arial"/>
      <w:b/>
      <w:bCs/>
      <w:sz w:val="17"/>
      <w:szCs w:val="17"/>
      <w:lang w:val="en-US"/>
    </w:rPr>
  </w:style>
  <w:style w:type="character" w:customStyle="1" w:styleId="Vnbnnidung3Gincch12pt">
    <w:name w:val="Văn bản nội dung (3) + Giãn cách 12 pt"/>
    <w:rsid w:val="00263A12"/>
    <w:rPr>
      <w:rFonts w:ascii="Arial" w:hAnsi="Arial" w:cs="Arial"/>
      <w:i/>
      <w:iCs/>
      <w:spacing w:val="250"/>
      <w:u w:val="none"/>
    </w:rPr>
  </w:style>
  <w:style w:type="character" w:customStyle="1" w:styleId="Chthchbng2">
    <w:name w:val="Chú thích bảng (2)_"/>
    <w:link w:val="Chthchbng20"/>
    <w:rsid w:val="00263A12"/>
    <w:rPr>
      <w:rFonts w:ascii="Arial" w:hAnsi="Arial" w:cs="Arial"/>
      <w:sz w:val="15"/>
      <w:szCs w:val="15"/>
      <w:shd w:val="clear" w:color="auto" w:fill="FFFFFF"/>
    </w:rPr>
  </w:style>
  <w:style w:type="paragraph" w:customStyle="1" w:styleId="Chthchbng20">
    <w:name w:val="Chú thích bảng (2)"/>
    <w:basedOn w:val="Normal"/>
    <w:link w:val="Chthchbng2"/>
    <w:rsid w:val="00263A12"/>
    <w:pPr>
      <w:widowControl w:val="0"/>
      <w:shd w:val="clear" w:color="auto" w:fill="FFFFFF"/>
      <w:spacing w:after="0" w:line="240" w:lineRule="atLeast"/>
    </w:pPr>
    <w:rPr>
      <w:rFonts w:ascii="Arial" w:hAnsi="Arial" w:cs="Arial"/>
      <w:sz w:val="15"/>
      <w:szCs w:val="15"/>
      <w:lang w:val="en-US"/>
    </w:rPr>
  </w:style>
  <w:style w:type="character" w:customStyle="1" w:styleId="Vnbnnidung265pt">
    <w:name w:val="Văn bản nội dung (2) + 6.5 pt"/>
    <w:aliases w:val="In đậm39,Chữ hoa nhỏ,Giãn cách 0 pt75"/>
    <w:rsid w:val="00263A12"/>
    <w:rPr>
      <w:rFonts w:ascii="Arial" w:hAnsi="Arial" w:cs="Arial"/>
      <w:b/>
      <w:bCs/>
      <w:smallCaps/>
      <w:spacing w:val="0"/>
      <w:sz w:val="13"/>
      <w:szCs w:val="13"/>
      <w:u w:val="none"/>
    </w:rPr>
  </w:style>
  <w:style w:type="character" w:customStyle="1" w:styleId="Vnbnnidung265pt6">
    <w:name w:val="Văn bản nội dung (2) + 6.5 pt6"/>
    <w:aliases w:val="In đậm38,Giãn cách 0 pt74"/>
    <w:rsid w:val="00263A12"/>
    <w:rPr>
      <w:rFonts w:ascii="Arial" w:hAnsi="Arial" w:cs="Arial"/>
      <w:b/>
      <w:bCs/>
      <w:spacing w:val="0"/>
      <w:sz w:val="13"/>
      <w:szCs w:val="13"/>
      <w:u w:val="none"/>
    </w:rPr>
  </w:style>
  <w:style w:type="character" w:customStyle="1" w:styleId="Vnbnnidung275pt">
    <w:name w:val="Văn bản nội dung (2) + 7.5 pt"/>
    <w:aliases w:val="In đậm37,In nghiêng43,Giãn cách 0 pt73"/>
    <w:rsid w:val="00263A12"/>
    <w:rPr>
      <w:rFonts w:ascii="Arial" w:hAnsi="Arial" w:cs="Arial"/>
      <w:b/>
      <w:bCs/>
      <w:i/>
      <w:iCs/>
      <w:spacing w:val="0"/>
      <w:sz w:val="15"/>
      <w:szCs w:val="15"/>
      <w:u w:val="none"/>
    </w:rPr>
  </w:style>
  <w:style w:type="character" w:customStyle="1" w:styleId="Chthchbng3">
    <w:name w:val="Chú thích bảng (3)_"/>
    <w:link w:val="Chthchbng30"/>
    <w:rsid w:val="00263A12"/>
    <w:rPr>
      <w:rFonts w:ascii="Arial" w:hAnsi="Arial" w:cs="Arial"/>
      <w:b/>
      <w:bCs/>
      <w:sz w:val="13"/>
      <w:szCs w:val="13"/>
      <w:shd w:val="clear" w:color="auto" w:fill="FFFFFF"/>
    </w:rPr>
  </w:style>
  <w:style w:type="paragraph" w:customStyle="1" w:styleId="Chthchbng30">
    <w:name w:val="Chú thích bảng (3)"/>
    <w:basedOn w:val="Normal"/>
    <w:link w:val="Chthchbng3"/>
    <w:rsid w:val="00263A12"/>
    <w:pPr>
      <w:widowControl w:val="0"/>
      <w:shd w:val="clear" w:color="auto" w:fill="FFFFFF"/>
      <w:spacing w:after="0" w:line="240" w:lineRule="atLeast"/>
    </w:pPr>
    <w:rPr>
      <w:rFonts w:ascii="Arial" w:hAnsi="Arial" w:cs="Arial"/>
      <w:b/>
      <w:bCs/>
      <w:sz w:val="13"/>
      <w:szCs w:val="13"/>
      <w:lang w:val="en-US"/>
    </w:rPr>
  </w:style>
  <w:style w:type="character" w:customStyle="1" w:styleId="Vnbnnidung19">
    <w:name w:val="Văn bản nội dung (19)_"/>
    <w:link w:val="Vnbnnidung190"/>
    <w:rsid w:val="00263A12"/>
    <w:rPr>
      <w:rFonts w:ascii="Arial" w:hAnsi="Arial" w:cs="Arial"/>
      <w:b/>
      <w:bCs/>
      <w:i/>
      <w:iCs/>
      <w:sz w:val="15"/>
      <w:szCs w:val="15"/>
      <w:shd w:val="clear" w:color="auto" w:fill="FFFFFF"/>
    </w:rPr>
  </w:style>
  <w:style w:type="paragraph" w:customStyle="1" w:styleId="Vnbnnidung190">
    <w:name w:val="Văn bản nội dung (19)"/>
    <w:basedOn w:val="Normal"/>
    <w:link w:val="Vnbnnidung19"/>
    <w:rsid w:val="00263A12"/>
    <w:pPr>
      <w:widowControl w:val="0"/>
      <w:shd w:val="clear" w:color="auto" w:fill="FFFFFF"/>
      <w:spacing w:before="540" w:after="0" w:line="195" w:lineRule="exact"/>
      <w:jc w:val="both"/>
    </w:pPr>
    <w:rPr>
      <w:rFonts w:ascii="Arial" w:hAnsi="Arial" w:cs="Arial"/>
      <w:b/>
      <w:bCs/>
      <w:i/>
      <w:iCs/>
      <w:sz w:val="15"/>
      <w:szCs w:val="15"/>
      <w:lang w:val="en-US"/>
    </w:rPr>
  </w:style>
  <w:style w:type="character" w:customStyle="1" w:styleId="Vnbnnidung200">
    <w:name w:val="Văn bản nội dung (20)_"/>
    <w:link w:val="Vnbnnidung201"/>
    <w:rsid w:val="00263A12"/>
    <w:rPr>
      <w:rFonts w:ascii="Arial" w:hAnsi="Arial" w:cs="Arial"/>
      <w:b/>
      <w:bCs/>
      <w:sz w:val="15"/>
      <w:szCs w:val="15"/>
      <w:shd w:val="clear" w:color="auto" w:fill="FFFFFF"/>
    </w:rPr>
  </w:style>
  <w:style w:type="paragraph" w:customStyle="1" w:styleId="Vnbnnidung201">
    <w:name w:val="Văn bản nội dung (20)1"/>
    <w:basedOn w:val="Normal"/>
    <w:link w:val="Vnbnnidung200"/>
    <w:rsid w:val="00263A12"/>
    <w:pPr>
      <w:widowControl w:val="0"/>
      <w:shd w:val="clear" w:color="auto" w:fill="FFFFFF"/>
      <w:spacing w:after="0" w:line="195" w:lineRule="exact"/>
      <w:jc w:val="both"/>
    </w:pPr>
    <w:rPr>
      <w:rFonts w:ascii="Arial" w:hAnsi="Arial" w:cs="Arial"/>
      <w:b/>
      <w:bCs/>
      <w:sz w:val="15"/>
      <w:szCs w:val="15"/>
      <w:lang w:val="en-US"/>
    </w:rPr>
  </w:style>
  <w:style w:type="character" w:customStyle="1" w:styleId="Vnbnnidung20Innghing">
    <w:name w:val="Văn bản nội dung (20) + In nghiêng"/>
    <w:rsid w:val="00263A12"/>
    <w:rPr>
      <w:rFonts w:ascii="Arial" w:hAnsi="Arial" w:cs="Arial"/>
      <w:b/>
      <w:bCs/>
      <w:i/>
      <w:iCs/>
      <w:sz w:val="15"/>
      <w:szCs w:val="15"/>
      <w:u w:val="none"/>
    </w:rPr>
  </w:style>
  <w:style w:type="character" w:customStyle="1" w:styleId="Vnbnnidung20105pt">
    <w:name w:val="Văn bản nội dung (20) + 10.5 pt"/>
    <w:aliases w:val="Không in đậm26"/>
    <w:rsid w:val="00263A12"/>
    <w:rPr>
      <w:rFonts w:ascii="Arial" w:hAnsi="Arial" w:cs="Arial"/>
      <w:b/>
      <w:bCs/>
      <w:sz w:val="21"/>
      <w:szCs w:val="21"/>
      <w:u w:val="none"/>
    </w:rPr>
  </w:style>
  <w:style w:type="character" w:customStyle="1" w:styleId="Vnbnnidung205pt">
    <w:name w:val="Văn bản nội dung (20) + 5 pt"/>
    <w:aliases w:val="Không in đậm25"/>
    <w:rsid w:val="00263A12"/>
    <w:rPr>
      <w:rFonts w:ascii="Arial" w:hAnsi="Arial" w:cs="Arial"/>
      <w:b/>
      <w:bCs/>
      <w:sz w:val="10"/>
      <w:szCs w:val="10"/>
      <w:u w:val="none"/>
    </w:rPr>
  </w:style>
  <w:style w:type="character" w:customStyle="1" w:styleId="Vnbnnidung17Chhoanh">
    <w:name w:val="Văn bản nội dung (17) + Chữ hoa nhỏ"/>
    <w:rsid w:val="00263A12"/>
    <w:rPr>
      <w:rFonts w:ascii="Arial" w:hAnsi="Arial" w:cs="Arial"/>
      <w:smallCaps/>
      <w:sz w:val="15"/>
      <w:szCs w:val="15"/>
      <w:u w:val="none"/>
    </w:rPr>
  </w:style>
  <w:style w:type="character" w:customStyle="1" w:styleId="Vnbnnidung1755pt">
    <w:name w:val="Văn bản nội dung (17) + 5.5 pt"/>
    <w:aliases w:val="In đậm36"/>
    <w:rsid w:val="00263A12"/>
    <w:rPr>
      <w:rFonts w:ascii="Arial" w:hAnsi="Arial" w:cs="Arial"/>
      <w:b/>
      <w:bCs/>
      <w:sz w:val="11"/>
      <w:szCs w:val="11"/>
      <w:u w:val="none"/>
    </w:rPr>
  </w:style>
  <w:style w:type="character" w:customStyle="1" w:styleId="Vnbnnidung17Innghing">
    <w:name w:val="Văn bản nội dung (17) + In nghiêng"/>
    <w:rsid w:val="00263A12"/>
    <w:rPr>
      <w:rFonts w:ascii="Arial" w:hAnsi="Arial" w:cs="Arial"/>
      <w:i/>
      <w:iCs/>
      <w:sz w:val="15"/>
      <w:szCs w:val="15"/>
      <w:u w:val="none"/>
      <w:lang w:val="en-US" w:eastAsia="en-US"/>
    </w:rPr>
  </w:style>
  <w:style w:type="character" w:customStyle="1" w:styleId="Vnbnnidung210">
    <w:name w:val="Văn bản nội dung (21)_"/>
    <w:link w:val="Vnbnnidung211"/>
    <w:rsid w:val="00263A12"/>
    <w:rPr>
      <w:rFonts w:ascii="Arial" w:hAnsi="Arial" w:cs="Arial"/>
      <w:b/>
      <w:bCs/>
      <w:i/>
      <w:iCs/>
      <w:sz w:val="16"/>
      <w:szCs w:val="16"/>
      <w:shd w:val="clear" w:color="auto" w:fill="FFFFFF"/>
    </w:rPr>
  </w:style>
  <w:style w:type="paragraph" w:customStyle="1" w:styleId="Vnbnnidung211">
    <w:name w:val="Văn bản nội dung (21)"/>
    <w:basedOn w:val="Normal"/>
    <w:link w:val="Vnbnnidung210"/>
    <w:rsid w:val="00263A12"/>
    <w:pPr>
      <w:widowControl w:val="0"/>
      <w:shd w:val="clear" w:color="auto" w:fill="FFFFFF"/>
      <w:spacing w:after="0" w:line="228" w:lineRule="exact"/>
      <w:jc w:val="both"/>
    </w:pPr>
    <w:rPr>
      <w:rFonts w:ascii="Arial" w:hAnsi="Arial" w:cs="Arial"/>
      <w:b/>
      <w:bCs/>
      <w:i/>
      <w:iCs/>
      <w:sz w:val="16"/>
      <w:szCs w:val="16"/>
      <w:lang w:val="en-US"/>
    </w:rPr>
  </w:style>
  <w:style w:type="character" w:customStyle="1" w:styleId="Vnbnnidung2175pt">
    <w:name w:val="Văn bản nội dung (21) + 7.5 pt"/>
    <w:aliases w:val="Không in đậm24,Không in nghiêng14"/>
    <w:rsid w:val="00263A12"/>
    <w:rPr>
      <w:rFonts w:ascii="Arial" w:hAnsi="Arial" w:cs="Arial"/>
      <w:b/>
      <w:bCs/>
      <w:i/>
      <w:iCs/>
      <w:sz w:val="15"/>
      <w:szCs w:val="15"/>
      <w:u w:val="none"/>
    </w:rPr>
  </w:style>
  <w:style w:type="character" w:customStyle="1" w:styleId="Chthchbng">
    <w:name w:val="Chú thích bảng_"/>
    <w:link w:val="Chthchbng1"/>
    <w:rsid w:val="00263A12"/>
    <w:rPr>
      <w:rFonts w:ascii="Arial" w:hAnsi="Arial" w:cs="Arial"/>
      <w:b/>
      <w:bCs/>
      <w:sz w:val="15"/>
      <w:szCs w:val="15"/>
      <w:shd w:val="clear" w:color="auto" w:fill="FFFFFF"/>
    </w:rPr>
  </w:style>
  <w:style w:type="paragraph" w:customStyle="1" w:styleId="Chthchbng1">
    <w:name w:val="Chú thích bảng1"/>
    <w:basedOn w:val="Normal"/>
    <w:link w:val="Chthchbng"/>
    <w:rsid w:val="00263A12"/>
    <w:pPr>
      <w:widowControl w:val="0"/>
      <w:shd w:val="clear" w:color="auto" w:fill="FFFFFF"/>
      <w:spacing w:after="0" w:line="240" w:lineRule="atLeast"/>
      <w:jc w:val="right"/>
    </w:pPr>
    <w:rPr>
      <w:rFonts w:ascii="Arial" w:hAnsi="Arial" w:cs="Arial"/>
      <w:b/>
      <w:bCs/>
      <w:sz w:val="15"/>
      <w:szCs w:val="15"/>
      <w:lang w:val="en-US"/>
    </w:rPr>
  </w:style>
  <w:style w:type="character" w:customStyle="1" w:styleId="Vnbnnidung26pt">
    <w:name w:val="Văn bản nội dung (2) + 6 pt"/>
    <w:aliases w:val="Giãn cách 0 pt72"/>
    <w:rsid w:val="00263A12"/>
    <w:rPr>
      <w:rFonts w:ascii="Arial" w:hAnsi="Arial" w:cs="Arial"/>
      <w:spacing w:val="0"/>
      <w:sz w:val="12"/>
      <w:szCs w:val="12"/>
      <w:u w:val="none"/>
    </w:rPr>
  </w:style>
  <w:style w:type="character" w:customStyle="1" w:styleId="Vnbnnidung25pt">
    <w:name w:val="Văn bản nội dung (2) + 5 pt"/>
    <w:aliases w:val="In nghiêng42,Giãn cách 0 pt71,Tỉ lệ 150%"/>
    <w:rsid w:val="00263A12"/>
    <w:rPr>
      <w:rFonts w:ascii="Arial" w:hAnsi="Arial" w:cs="Arial"/>
      <w:i/>
      <w:iCs/>
      <w:spacing w:val="0"/>
      <w:w w:val="150"/>
      <w:sz w:val="10"/>
      <w:szCs w:val="10"/>
      <w:u w:val="none"/>
    </w:rPr>
  </w:style>
  <w:style w:type="character" w:customStyle="1" w:styleId="Vnbnnidung22">
    <w:name w:val="Văn bản nội dung (22)_"/>
    <w:link w:val="Vnbnnidung220"/>
    <w:rsid w:val="00263A12"/>
    <w:rPr>
      <w:rFonts w:ascii="Arial" w:hAnsi="Arial" w:cs="Arial"/>
      <w:i/>
      <w:iCs/>
      <w:sz w:val="16"/>
      <w:szCs w:val="16"/>
      <w:shd w:val="clear" w:color="auto" w:fill="FFFFFF"/>
    </w:rPr>
  </w:style>
  <w:style w:type="paragraph" w:customStyle="1" w:styleId="Vnbnnidung220">
    <w:name w:val="Văn bản nội dung (22)"/>
    <w:basedOn w:val="Normal"/>
    <w:link w:val="Vnbnnidung22"/>
    <w:rsid w:val="00263A12"/>
    <w:pPr>
      <w:widowControl w:val="0"/>
      <w:shd w:val="clear" w:color="auto" w:fill="FFFFFF"/>
      <w:spacing w:before="360" w:after="0" w:line="195" w:lineRule="exact"/>
      <w:jc w:val="both"/>
    </w:pPr>
    <w:rPr>
      <w:rFonts w:ascii="Arial" w:hAnsi="Arial" w:cs="Arial"/>
      <w:i/>
      <w:iCs/>
      <w:sz w:val="16"/>
      <w:szCs w:val="16"/>
      <w:lang w:val="en-US"/>
    </w:rPr>
  </w:style>
  <w:style w:type="character" w:customStyle="1" w:styleId="Vnbnnidung2275pt">
    <w:name w:val="Văn bản nội dung (22) + 7.5 pt"/>
    <w:aliases w:val="In đậm35,Không in nghiêng13"/>
    <w:rsid w:val="00263A12"/>
    <w:rPr>
      <w:rFonts w:ascii="Arial" w:hAnsi="Arial" w:cs="Arial"/>
      <w:b/>
      <w:bCs/>
      <w:i/>
      <w:iCs/>
      <w:sz w:val="15"/>
      <w:szCs w:val="15"/>
      <w:u w:val="none"/>
    </w:rPr>
  </w:style>
  <w:style w:type="character" w:customStyle="1" w:styleId="Vnbnnidung2065pt">
    <w:name w:val="Văn bản nội dung (20) + 6.5 pt"/>
    <w:aliases w:val="Không in đậm23,In nghiêng41"/>
    <w:rsid w:val="00263A12"/>
    <w:rPr>
      <w:rFonts w:ascii="Arial" w:hAnsi="Arial" w:cs="Arial"/>
      <w:b/>
      <w:bCs/>
      <w:i/>
      <w:iCs/>
      <w:sz w:val="13"/>
      <w:szCs w:val="13"/>
      <w:u w:val="none"/>
    </w:rPr>
  </w:style>
  <w:style w:type="character" w:customStyle="1" w:styleId="Vnbnnidung2065pt2">
    <w:name w:val="Văn bản nội dung (20) + 6.5 pt2"/>
    <w:aliases w:val="Không in đậm22"/>
    <w:rsid w:val="00263A12"/>
    <w:rPr>
      <w:rFonts w:ascii="Arial" w:hAnsi="Arial" w:cs="Arial"/>
      <w:b/>
      <w:bCs/>
      <w:sz w:val="13"/>
      <w:szCs w:val="13"/>
      <w:u w:val="none"/>
    </w:rPr>
  </w:style>
  <w:style w:type="character" w:customStyle="1" w:styleId="Vnbnnidung23">
    <w:name w:val="Văn bản nội dung (23)_"/>
    <w:link w:val="Vnbnnidung230"/>
    <w:rsid w:val="00263A12"/>
    <w:rPr>
      <w:rFonts w:ascii="Arial" w:hAnsi="Arial" w:cs="Arial"/>
      <w:b/>
      <w:bCs/>
      <w:sz w:val="15"/>
      <w:szCs w:val="15"/>
      <w:shd w:val="clear" w:color="auto" w:fill="FFFFFF"/>
    </w:rPr>
  </w:style>
  <w:style w:type="paragraph" w:customStyle="1" w:styleId="Vnbnnidung230">
    <w:name w:val="Văn bản nội dung (23)"/>
    <w:basedOn w:val="Normal"/>
    <w:link w:val="Vnbnnidung23"/>
    <w:rsid w:val="00263A12"/>
    <w:pPr>
      <w:widowControl w:val="0"/>
      <w:shd w:val="clear" w:color="auto" w:fill="FFFFFF"/>
      <w:spacing w:after="0" w:line="195" w:lineRule="exact"/>
      <w:jc w:val="both"/>
    </w:pPr>
    <w:rPr>
      <w:rFonts w:ascii="Arial" w:hAnsi="Arial" w:cs="Arial"/>
      <w:b/>
      <w:bCs/>
      <w:sz w:val="15"/>
      <w:szCs w:val="15"/>
      <w:lang w:val="en-US"/>
    </w:rPr>
  </w:style>
  <w:style w:type="character" w:customStyle="1" w:styleId="Vnbnnidung23Khnginm">
    <w:name w:val="Văn bản nội dung (23) + Không in đậm"/>
    <w:basedOn w:val="Vnbnnidung23"/>
    <w:rsid w:val="00263A12"/>
    <w:rPr>
      <w:rFonts w:ascii="Arial" w:hAnsi="Arial" w:cs="Arial"/>
      <w:b/>
      <w:bCs/>
      <w:sz w:val="15"/>
      <w:szCs w:val="15"/>
      <w:shd w:val="clear" w:color="auto" w:fill="FFFFFF"/>
    </w:rPr>
  </w:style>
  <w:style w:type="character" w:customStyle="1" w:styleId="Vnbnnidung20Khnginm">
    <w:name w:val="Văn bản nội dung (20) + Không in đậm"/>
    <w:aliases w:val="In nghiêng40"/>
    <w:rsid w:val="00263A12"/>
    <w:rPr>
      <w:rFonts w:ascii="Arial" w:hAnsi="Arial" w:cs="Arial"/>
      <w:b/>
      <w:bCs/>
      <w:i/>
      <w:iCs/>
      <w:spacing w:val="0"/>
      <w:sz w:val="15"/>
      <w:szCs w:val="15"/>
      <w:u w:val="none"/>
    </w:rPr>
  </w:style>
  <w:style w:type="character" w:customStyle="1" w:styleId="Vnbnnidung20Khnginm5">
    <w:name w:val="Văn bản nội dung (20) + Không in đậm5"/>
    <w:basedOn w:val="Vnbnnidung200"/>
    <w:rsid w:val="00263A12"/>
    <w:rPr>
      <w:rFonts w:ascii="Arial" w:hAnsi="Arial" w:cs="Arial"/>
      <w:b/>
      <w:bCs/>
      <w:sz w:val="15"/>
      <w:szCs w:val="15"/>
      <w:shd w:val="clear" w:color="auto" w:fill="FFFFFF"/>
    </w:rPr>
  </w:style>
  <w:style w:type="character" w:customStyle="1" w:styleId="Vnbnnidung2065pt1">
    <w:name w:val="Văn bản nội dung (20) + 6.5 pt1"/>
    <w:rsid w:val="00263A12"/>
    <w:rPr>
      <w:rFonts w:ascii="Arial" w:hAnsi="Arial" w:cs="Arial"/>
      <w:b/>
      <w:bCs/>
      <w:sz w:val="13"/>
      <w:szCs w:val="13"/>
      <w:u w:val="none"/>
    </w:rPr>
  </w:style>
  <w:style w:type="character" w:customStyle="1" w:styleId="Vnbnnidung208pt">
    <w:name w:val="Văn bản nội dung (20) + 8 pt"/>
    <w:rsid w:val="00263A12"/>
    <w:rPr>
      <w:rFonts w:ascii="Arial" w:hAnsi="Arial" w:cs="Arial"/>
      <w:b/>
      <w:bCs/>
      <w:sz w:val="16"/>
      <w:szCs w:val="16"/>
      <w:u w:val="none"/>
    </w:rPr>
  </w:style>
  <w:style w:type="character" w:customStyle="1" w:styleId="Vnbnnidung20Khnginm4">
    <w:name w:val="Văn bản nội dung (20) + Không in đậm4"/>
    <w:basedOn w:val="Vnbnnidung200"/>
    <w:rsid w:val="00263A12"/>
    <w:rPr>
      <w:rFonts w:ascii="Arial" w:hAnsi="Arial" w:cs="Arial"/>
      <w:b/>
      <w:bCs/>
      <w:sz w:val="15"/>
      <w:szCs w:val="15"/>
      <w:shd w:val="clear" w:color="auto" w:fill="FFFFFF"/>
    </w:rPr>
  </w:style>
  <w:style w:type="character" w:customStyle="1" w:styleId="Vnbnnidung20Khnginm3">
    <w:name w:val="Văn bản nội dung (20) + Không in đậm3"/>
    <w:aliases w:val="In nghiêng39"/>
    <w:rsid w:val="00263A12"/>
    <w:rPr>
      <w:rFonts w:ascii="Arial" w:hAnsi="Arial" w:cs="Arial"/>
      <w:b/>
      <w:bCs/>
      <w:i/>
      <w:iCs/>
      <w:sz w:val="15"/>
      <w:szCs w:val="15"/>
      <w:u w:val="none"/>
    </w:rPr>
  </w:style>
  <w:style w:type="character" w:customStyle="1" w:styleId="Vnbnnidung209pt">
    <w:name w:val="Văn bản nội dung (20) + 9 pt"/>
    <w:aliases w:val="In nghiêng38"/>
    <w:rsid w:val="00263A12"/>
    <w:rPr>
      <w:rFonts w:ascii="Arial" w:hAnsi="Arial" w:cs="Arial"/>
      <w:b/>
      <w:bCs/>
      <w:i/>
      <w:iCs/>
      <w:sz w:val="18"/>
      <w:szCs w:val="18"/>
      <w:u w:val="none"/>
    </w:rPr>
  </w:style>
  <w:style w:type="character" w:customStyle="1" w:styleId="Vnbnnidung209pt1">
    <w:name w:val="Văn bản nội dung (20) + 9 pt1"/>
    <w:aliases w:val="Không in đậm21"/>
    <w:rsid w:val="00263A12"/>
    <w:rPr>
      <w:rFonts w:ascii="Arial" w:hAnsi="Arial" w:cs="Arial"/>
      <w:b/>
      <w:bCs/>
      <w:sz w:val="18"/>
      <w:szCs w:val="18"/>
      <w:u w:val="none"/>
    </w:rPr>
  </w:style>
  <w:style w:type="character" w:customStyle="1" w:styleId="Vnbnnidung24">
    <w:name w:val="Văn bản nội dung (24)_"/>
    <w:link w:val="Vnbnnidung240"/>
    <w:rsid w:val="00263A12"/>
    <w:rPr>
      <w:rFonts w:ascii="Arial" w:hAnsi="Arial" w:cs="Arial"/>
      <w:b/>
      <w:bCs/>
      <w:sz w:val="16"/>
      <w:szCs w:val="16"/>
      <w:shd w:val="clear" w:color="auto" w:fill="FFFFFF"/>
    </w:rPr>
  </w:style>
  <w:style w:type="paragraph" w:customStyle="1" w:styleId="Vnbnnidung240">
    <w:name w:val="Văn bản nội dung (24)"/>
    <w:basedOn w:val="Normal"/>
    <w:link w:val="Vnbnnidung24"/>
    <w:rsid w:val="00263A12"/>
    <w:pPr>
      <w:widowControl w:val="0"/>
      <w:shd w:val="clear" w:color="auto" w:fill="FFFFFF"/>
      <w:spacing w:after="180" w:line="240" w:lineRule="atLeast"/>
      <w:ind w:hanging="1760"/>
      <w:jc w:val="right"/>
    </w:pPr>
    <w:rPr>
      <w:rFonts w:ascii="Arial" w:hAnsi="Arial" w:cs="Arial"/>
      <w:b/>
      <w:bCs/>
      <w:sz w:val="16"/>
      <w:szCs w:val="16"/>
      <w:lang w:val="en-US"/>
    </w:rPr>
  </w:style>
  <w:style w:type="character" w:customStyle="1" w:styleId="Vnbnnidung24Khnginm">
    <w:name w:val="Văn bản nội dung (24) + Không in đậm"/>
    <w:basedOn w:val="Vnbnnidung24"/>
    <w:rsid w:val="00263A12"/>
    <w:rPr>
      <w:rFonts w:ascii="Arial" w:hAnsi="Arial" w:cs="Arial"/>
      <w:b/>
      <w:bCs/>
      <w:sz w:val="16"/>
      <w:szCs w:val="16"/>
      <w:shd w:val="clear" w:color="auto" w:fill="FFFFFF"/>
    </w:rPr>
  </w:style>
  <w:style w:type="character" w:customStyle="1" w:styleId="Vnbnnidung2465pt">
    <w:name w:val="Văn bản nội dung (24) + 6.5 pt"/>
    <w:rsid w:val="00263A12"/>
    <w:rPr>
      <w:rFonts w:ascii="Arial" w:hAnsi="Arial" w:cs="Arial"/>
      <w:b/>
      <w:bCs/>
      <w:sz w:val="13"/>
      <w:szCs w:val="13"/>
      <w:u w:val="none"/>
    </w:rPr>
  </w:style>
  <w:style w:type="character" w:customStyle="1" w:styleId="Vnbnnidung24Khnginm1">
    <w:name w:val="Văn bản nội dung (24) + Không in đậm1"/>
    <w:aliases w:val="In nghiêng37"/>
    <w:rsid w:val="00263A12"/>
    <w:rPr>
      <w:rFonts w:ascii="Arial" w:hAnsi="Arial" w:cs="Arial"/>
      <w:b/>
      <w:bCs/>
      <w:i/>
      <w:iCs/>
      <w:sz w:val="16"/>
      <w:szCs w:val="16"/>
      <w:u w:val="none"/>
    </w:rPr>
  </w:style>
  <w:style w:type="character" w:customStyle="1" w:styleId="Vnbnnidung25">
    <w:name w:val="Văn bản nội dung (25)_"/>
    <w:link w:val="Vnbnnidung250"/>
    <w:rsid w:val="00263A12"/>
    <w:rPr>
      <w:rFonts w:ascii="Arial" w:hAnsi="Arial" w:cs="Arial"/>
      <w:b/>
      <w:bCs/>
      <w:i/>
      <w:iCs/>
      <w:sz w:val="17"/>
      <w:szCs w:val="17"/>
      <w:shd w:val="clear" w:color="auto" w:fill="FFFFFF"/>
    </w:rPr>
  </w:style>
  <w:style w:type="paragraph" w:customStyle="1" w:styleId="Vnbnnidung250">
    <w:name w:val="Văn bản nội dung (25)"/>
    <w:basedOn w:val="Normal"/>
    <w:link w:val="Vnbnnidung25"/>
    <w:rsid w:val="00263A12"/>
    <w:pPr>
      <w:widowControl w:val="0"/>
      <w:shd w:val="clear" w:color="auto" w:fill="FFFFFF"/>
      <w:spacing w:after="0" w:line="228" w:lineRule="exact"/>
      <w:jc w:val="both"/>
    </w:pPr>
    <w:rPr>
      <w:rFonts w:ascii="Arial" w:hAnsi="Arial" w:cs="Arial"/>
      <w:b/>
      <w:bCs/>
      <w:i/>
      <w:iCs/>
      <w:sz w:val="17"/>
      <w:szCs w:val="17"/>
      <w:lang w:val="en-US"/>
    </w:rPr>
  </w:style>
  <w:style w:type="character" w:customStyle="1" w:styleId="Vnbnnidung25Khnginnghing">
    <w:name w:val="Văn bản nội dung (25) + Không in nghiêng"/>
    <w:basedOn w:val="Vnbnnidung25"/>
    <w:rsid w:val="00263A12"/>
    <w:rPr>
      <w:rFonts w:ascii="Arial" w:hAnsi="Arial" w:cs="Arial"/>
      <w:b/>
      <w:bCs/>
      <w:i/>
      <w:iCs/>
      <w:sz w:val="17"/>
      <w:szCs w:val="17"/>
      <w:shd w:val="clear" w:color="auto" w:fill="FFFFFF"/>
    </w:rPr>
  </w:style>
  <w:style w:type="character" w:customStyle="1" w:styleId="Vnbnnidung285pt">
    <w:name w:val="Văn bản nội dung (2) + 8.5 pt"/>
    <w:aliases w:val="In đậm34,Giãn cách 0 pt70"/>
    <w:rsid w:val="00263A12"/>
    <w:rPr>
      <w:rFonts w:ascii="Arial" w:hAnsi="Arial" w:cs="Arial"/>
      <w:b/>
      <w:bCs/>
      <w:spacing w:val="0"/>
      <w:sz w:val="17"/>
      <w:szCs w:val="17"/>
      <w:u w:val="none"/>
    </w:rPr>
  </w:style>
  <w:style w:type="character" w:customStyle="1" w:styleId="Vnbnnidung275pt11">
    <w:name w:val="Văn bản nội dung (2) + 7.5 pt11"/>
    <w:aliases w:val="Giãn cách 0 pt69"/>
    <w:rsid w:val="00263A12"/>
    <w:rPr>
      <w:rFonts w:ascii="Arial" w:hAnsi="Arial" w:cs="Arial"/>
      <w:spacing w:val="0"/>
      <w:sz w:val="15"/>
      <w:szCs w:val="15"/>
      <w:u w:val="none"/>
      <w:lang w:val="en-US" w:eastAsia="en-US"/>
    </w:rPr>
  </w:style>
  <w:style w:type="character" w:customStyle="1" w:styleId="Vnbnnidung265pt5">
    <w:name w:val="Văn bản nội dung (2) + 6.5 pt5"/>
    <w:aliases w:val="Giãn cách 0 pt68"/>
    <w:rsid w:val="00263A12"/>
    <w:rPr>
      <w:rFonts w:ascii="Arial" w:hAnsi="Arial" w:cs="Arial"/>
      <w:spacing w:val="0"/>
      <w:sz w:val="13"/>
      <w:szCs w:val="13"/>
      <w:u w:val="none"/>
    </w:rPr>
  </w:style>
  <w:style w:type="character" w:customStyle="1" w:styleId="Vnbnnidung210pt">
    <w:name w:val="Văn bản nội dung (2) + 10 pt"/>
    <w:aliases w:val="Giãn cách 0 pt67"/>
    <w:rsid w:val="00263A12"/>
    <w:rPr>
      <w:rFonts w:ascii="Arial" w:hAnsi="Arial" w:cs="Arial"/>
      <w:spacing w:val="0"/>
      <w:sz w:val="20"/>
      <w:szCs w:val="20"/>
      <w:u w:val="none"/>
    </w:rPr>
  </w:style>
  <w:style w:type="character" w:customStyle="1" w:styleId="Vnbnnidung207pt">
    <w:name w:val="Văn bản nội dung (20) + 7 pt"/>
    <w:aliases w:val="Không in đậm20"/>
    <w:rsid w:val="00263A12"/>
    <w:rPr>
      <w:rFonts w:ascii="Arial" w:hAnsi="Arial" w:cs="Arial"/>
      <w:b/>
      <w:bCs/>
      <w:spacing w:val="0"/>
      <w:sz w:val="14"/>
      <w:szCs w:val="14"/>
      <w:u w:val="none"/>
    </w:rPr>
  </w:style>
  <w:style w:type="character" w:customStyle="1" w:styleId="Vnbnnidung26">
    <w:name w:val="Văn bản nội dung (26)_"/>
    <w:link w:val="Vnbnnidung261"/>
    <w:rsid w:val="00263A12"/>
    <w:rPr>
      <w:rFonts w:ascii="Arial" w:hAnsi="Arial" w:cs="Arial"/>
      <w:sz w:val="15"/>
      <w:szCs w:val="15"/>
      <w:shd w:val="clear" w:color="auto" w:fill="FFFFFF"/>
    </w:rPr>
  </w:style>
  <w:style w:type="paragraph" w:customStyle="1" w:styleId="Vnbnnidung261">
    <w:name w:val="Văn bản nội dung (26)1"/>
    <w:basedOn w:val="Normal"/>
    <w:link w:val="Vnbnnidung26"/>
    <w:rsid w:val="00263A12"/>
    <w:pPr>
      <w:widowControl w:val="0"/>
      <w:shd w:val="clear" w:color="auto" w:fill="FFFFFF"/>
      <w:spacing w:after="0" w:line="200" w:lineRule="exact"/>
    </w:pPr>
    <w:rPr>
      <w:rFonts w:ascii="Arial" w:hAnsi="Arial" w:cs="Arial"/>
      <w:sz w:val="15"/>
      <w:szCs w:val="15"/>
      <w:lang w:val="en-US"/>
    </w:rPr>
  </w:style>
  <w:style w:type="character" w:customStyle="1" w:styleId="Vnbnnidung26Inm">
    <w:name w:val="Văn bản nội dung (26) + In đậm"/>
    <w:rsid w:val="00263A12"/>
    <w:rPr>
      <w:rFonts w:ascii="Arial" w:hAnsi="Arial" w:cs="Arial"/>
      <w:b/>
      <w:bCs/>
      <w:sz w:val="15"/>
      <w:szCs w:val="15"/>
      <w:u w:val="none"/>
    </w:rPr>
  </w:style>
  <w:style w:type="character" w:customStyle="1" w:styleId="Vnbnnidung260">
    <w:name w:val="Văn bản nội dung (26)"/>
    <w:rsid w:val="00263A12"/>
    <w:rPr>
      <w:rFonts w:ascii="Arial" w:hAnsi="Arial" w:cs="Arial"/>
      <w:spacing w:val="0"/>
      <w:sz w:val="15"/>
      <w:szCs w:val="15"/>
      <w:u w:val="none"/>
    </w:rPr>
  </w:style>
  <w:style w:type="character" w:customStyle="1" w:styleId="Vnbnnidung20Khnginm2">
    <w:name w:val="Văn bản nội dung (20) + Không in đậm2"/>
    <w:rsid w:val="00263A12"/>
    <w:rPr>
      <w:rFonts w:ascii="Arial" w:hAnsi="Arial" w:cs="Arial"/>
      <w:b/>
      <w:bCs/>
      <w:spacing w:val="0"/>
      <w:sz w:val="15"/>
      <w:szCs w:val="15"/>
      <w:u w:val="none"/>
    </w:rPr>
  </w:style>
  <w:style w:type="character" w:customStyle="1" w:styleId="Vnbnnidung20Gincch1pt">
    <w:name w:val="Văn bản nội dung (20) + Giãn cách 1 pt"/>
    <w:rsid w:val="00263A12"/>
    <w:rPr>
      <w:rFonts w:ascii="Arial" w:hAnsi="Arial" w:cs="Arial"/>
      <w:b/>
      <w:bCs/>
      <w:spacing w:val="20"/>
      <w:sz w:val="15"/>
      <w:szCs w:val="15"/>
      <w:u w:val="none"/>
    </w:rPr>
  </w:style>
  <w:style w:type="character" w:customStyle="1" w:styleId="Vnbnnidung208pt1">
    <w:name w:val="Văn bản nội dung (20) + 8 pt1"/>
    <w:aliases w:val="In nghiêng36"/>
    <w:rsid w:val="00263A12"/>
    <w:rPr>
      <w:rFonts w:ascii="Arial" w:hAnsi="Arial" w:cs="Arial"/>
      <w:b/>
      <w:bCs/>
      <w:i/>
      <w:iCs/>
      <w:sz w:val="16"/>
      <w:szCs w:val="16"/>
      <w:u w:val="none"/>
    </w:rPr>
  </w:style>
  <w:style w:type="character" w:customStyle="1" w:styleId="Vnbnnidung24Chhoanh">
    <w:name w:val="Văn bản nội dung (24) + Chữ hoa nhỏ"/>
    <w:rsid w:val="00263A12"/>
    <w:rPr>
      <w:rFonts w:ascii="Arial" w:hAnsi="Arial" w:cs="Arial"/>
      <w:b/>
      <w:bCs/>
      <w:smallCaps/>
      <w:sz w:val="16"/>
      <w:szCs w:val="16"/>
      <w:u w:val="none"/>
    </w:rPr>
  </w:style>
  <w:style w:type="character" w:customStyle="1" w:styleId="Vnbnnidung2475pt">
    <w:name w:val="Văn bản nội dung (24) + 7.5 pt"/>
    <w:rsid w:val="00263A12"/>
    <w:rPr>
      <w:rFonts w:ascii="Arial" w:hAnsi="Arial" w:cs="Arial"/>
      <w:b/>
      <w:bCs/>
      <w:sz w:val="15"/>
      <w:szCs w:val="15"/>
      <w:u w:val="none"/>
    </w:rPr>
  </w:style>
  <w:style w:type="character" w:customStyle="1" w:styleId="Vnbnnidung27">
    <w:name w:val="Văn bản nội dung (27)_"/>
    <w:link w:val="Vnbnnidung270"/>
    <w:rsid w:val="00263A12"/>
    <w:rPr>
      <w:rFonts w:ascii="Arial" w:hAnsi="Arial" w:cs="Arial"/>
      <w:b/>
      <w:bCs/>
      <w:i/>
      <w:iCs/>
      <w:sz w:val="18"/>
      <w:szCs w:val="18"/>
      <w:shd w:val="clear" w:color="auto" w:fill="FFFFFF"/>
    </w:rPr>
  </w:style>
  <w:style w:type="paragraph" w:customStyle="1" w:styleId="Vnbnnidung270">
    <w:name w:val="Văn bản nội dung (27)"/>
    <w:basedOn w:val="Normal"/>
    <w:link w:val="Vnbnnidung27"/>
    <w:rsid w:val="00263A12"/>
    <w:pPr>
      <w:widowControl w:val="0"/>
      <w:shd w:val="clear" w:color="auto" w:fill="FFFFFF"/>
      <w:spacing w:after="0" w:line="232" w:lineRule="exact"/>
      <w:jc w:val="both"/>
    </w:pPr>
    <w:rPr>
      <w:rFonts w:ascii="Arial" w:hAnsi="Arial" w:cs="Arial"/>
      <w:b/>
      <w:bCs/>
      <w:i/>
      <w:iCs/>
      <w:sz w:val="18"/>
      <w:szCs w:val="18"/>
      <w:lang w:val="en-US"/>
    </w:rPr>
  </w:style>
  <w:style w:type="character" w:customStyle="1" w:styleId="Vnbnnidung27105pt">
    <w:name w:val="Văn bản nội dung (27) + 10.5 pt"/>
    <w:aliases w:val="Không in nghiêng12,Giãn cách 0 pt66"/>
    <w:rsid w:val="00263A12"/>
    <w:rPr>
      <w:rFonts w:ascii="Arial" w:hAnsi="Arial" w:cs="Arial"/>
      <w:b/>
      <w:bCs/>
      <w:i/>
      <w:iCs/>
      <w:spacing w:val="-10"/>
      <w:sz w:val="21"/>
      <w:szCs w:val="21"/>
      <w:u w:val="none"/>
    </w:rPr>
  </w:style>
  <w:style w:type="character" w:customStyle="1" w:styleId="Chthchbng4">
    <w:name w:val="Chú thích bảng (4)_"/>
    <w:link w:val="Chthchbng40"/>
    <w:rsid w:val="00263A12"/>
    <w:rPr>
      <w:rFonts w:ascii="Arial" w:hAnsi="Arial" w:cs="Arial"/>
      <w:sz w:val="14"/>
      <w:szCs w:val="14"/>
      <w:shd w:val="clear" w:color="auto" w:fill="FFFFFF"/>
    </w:rPr>
  </w:style>
  <w:style w:type="paragraph" w:customStyle="1" w:styleId="Chthchbng40">
    <w:name w:val="Chú thích bảng (4)"/>
    <w:basedOn w:val="Normal"/>
    <w:link w:val="Chthchbng4"/>
    <w:rsid w:val="00263A12"/>
    <w:pPr>
      <w:widowControl w:val="0"/>
      <w:shd w:val="clear" w:color="auto" w:fill="FFFFFF"/>
      <w:spacing w:after="0" w:line="240" w:lineRule="atLeast"/>
      <w:jc w:val="right"/>
    </w:pPr>
    <w:rPr>
      <w:rFonts w:ascii="Arial" w:hAnsi="Arial" w:cs="Arial"/>
      <w:sz w:val="14"/>
      <w:szCs w:val="14"/>
      <w:lang w:val="en-US"/>
    </w:rPr>
  </w:style>
  <w:style w:type="character" w:customStyle="1" w:styleId="Vnbnnidung275pt10">
    <w:name w:val="Văn bản nội dung (2) + 7.5 pt10"/>
    <w:aliases w:val="In đậm33,Giãn cách 0 pt65"/>
    <w:rsid w:val="00263A12"/>
    <w:rPr>
      <w:rFonts w:ascii="Arial" w:hAnsi="Arial" w:cs="Arial"/>
      <w:b/>
      <w:bCs/>
      <w:spacing w:val="0"/>
      <w:sz w:val="15"/>
      <w:szCs w:val="15"/>
      <w:u w:val="none"/>
    </w:rPr>
  </w:style>
  <w:style w:type="character" w:customStyle="1" w:styleId="Vnbnnidung28">
    <w:name w:val="Văn bản nội dung (28)_"/>
    <w:link w:val="Vnbnnidung280"/>
    <w:rsid w:val="00263A12"/>
    <w:rPr>
      <w:rFonts w:ascii="Arial" w:hAnsi="Arial" w:cs="Arial"/>
      <w:sz w:val="14"/>
      <w:szCs w:val="14"/>
      <w:shd w:val="clear" w:color="auto" w:fill="FFFFFF"/>
    </w:rPr>
  </w:style>
  <w:style w:type="paragraph" w:customStyle="1" w:styleId="Vnbnnidung280">
    <w:name w:val="Văn bản nội dung (28)"/>
    <w:basedOn w:val="Normal"/>
    <w:link w:val="Vnbnnidung28"/>
    <w:rsid w:val="00263A12"/>
    <w:pPr>
      <w:widowControl w:val="0"/>
      <w:shd w:val="clear" w:color="auto" w:fill="FFFFFF"/>
      <w:spacing w:after="0" w:line="240" w:lineRule="atLeast"/>
      <w:jc w:val="both"/>
    </w:pPr>
    <w:rPr>
      <w:rFonts w:ascii="Arial" w:hAnsi="Arial" w:cs="Arial"/>
      <w:sz w:val="14"/>
      <w:szCs w:val="14"/>
      <w:lang w:val="en-US"/>
    </w:rPr>
  </w:style>
  <w:style w:type="character" w:customStyle="1" w:styleId="Vnbnnidung28Gincch0pt">
    <w:name w:val="Văn bản nội dung (28) + Giãn cách 0 pt"/>
    <w:rsid w:val="00263A12"/>
    <w:rPr>
      <w:rFonts w:ascii="Arial" w:hAnsi="Arial" w:cs="Arial"/>
      <w:spacing w:val="-10"/>
      <w:sz w:val="14"/>
      <w:szCs w:val="14"/>
      <w:u w:val="none"/>
    </w:rPr>
  </w:style>
  <w:style w:type="character" w:customStyle="1" w:styleId="Vnbnnidung20Khnginm1">
    <w:name w:val="Văn bản nội dung (20) + Không in đậm1"/>
    <w:basedOn w:val="Vnbnnidung200"/>
    <w:rsid w:val="00263A12"/>
    <w:rPr>
      <w:rFonts w:ascii="Arial" w:hAnsi="Arial" w:cs="Arial"/>
      <w:b/>
      <w:bCs/>
      <w:sz w:val="15"/>
      <w:szCs w:val="15"/>
      <w:shd w:val="clear" w:color="auto" w:fill="FFFFFF"/>
    </w:rPr>
  </w:style>
  <w:style w:type="character" w:customStyle="1" w:styleId="Vnbnnidung20Chhoanh">
    <w:name w:val="Văn bản nội dung (20) + Chữ hoa nhỏ"/>
    <w:rsid w:val="00263A12"/>
    <w:rPr>
      <w:rFonts w:ascii="Arial" w:hAnsi="Arial" w:cs="Arial"/>
      <w:b/>
      <w:bCs/>
      <w:smallCaps/>
      <w:sz w:val="15"/>
      <w:szCs w:val="15"/>
      <w:u w:val="none"/>
    </w:rPr>
  </w:style>
  <w:style w:type="character" w:customStyle="1" w:styleId="Vnbnnidung29">
    <w:name w:val="Văn bản nội dung (29)_"/>
    <w:link w:val="Vnbnnidung290"/>
    <w:rsid w:val="00263A12"/>
    <w:rPr>
      <w:rFonts w:ascii="Arial" w:hAnsi="Arial" w:cs="Arial"/>
      <w:i/>
      <w:iCs/>
      <w:sz w:val="17"/>
      <w:szCs w:val="17"/>
      <w:shd w:val="clear" w:color="auto" w:fill="FFFFFF"/>
    </w:rPr>
  </w:style>
  <w:style w:type="paragraph" w:customStyle="1" w:styleId="Vnbnnidung290">
    <w:name w:val="Văn bản nội dung (29)"/>
    <w:basedOn w:val="Normal"/>
    <w:link w:val="Vnbnnidung29"/>
    <w:rsid w:val="00263A12"/>
    <w:pPr>
      <w:widowControl w:val="0"/>
      <w:shd w:val="clear" w:color="auto" w:fill="FFFFFF"/>
      <w:spacing w:after="0" w:line="232" w:lineRule="exact"/>
      <w:jc w:val="both"/>
    </w:pPr>
    <w:rPr>
      <w:rFonts w:ascii="Arial" w:hAnsi="Arial" w:cs="Arial"/>
      <w:i/>
      <w:iCs/>
      <w:sz w:val="17"/>
      <w:szCs w:val="17"/>
      <w:lang w:val="en-US"/>
    </w:rPr>
  </w:style>
  <w:style w:type="character" w:customStyle="1" w:styleId="Vnbnnidung297pt">
    <w:name w:val="Văn bản nội dung (29) + 7 pt"/>
    <w:aliases w:val="Không in nghiêng11"/>
    <w:rsid w:val="00263A12"/>
    <w:rPr>
      <w:rFonts w:ascii="Arial" w:hAnsi="Arial" w:cs="Arial"/>
      <w:i/>
      <w:iCs/>
      <w:sz w:val="14"/>
      <w:szCs w:val="14"/>
      <w:u w:val="none"/>
    </w:rPr>
  </w:style>
  <w:style w:type="character" w:customStyle="1" w:styleId="Vnbnnidung29Gincch2pt">
    <w:name w:val="Văn bản nội dung (29) + Giãn cách 2 pt"/>
    <w:rsid w:val="00263A12"/>
    <w:rPr>
      <w:rFonts w:ascii="Arial" w:hAnsi="Arial" w:cs="Arial"/>
      <w:i/>
      <w:iCs/>
      <w:spacing w:val="50"/>
      <w:sz w:val="17"/>
      <w:szCs w:val="17"/>
      <w:u w:val="none"/>
    </w:rPr>
  </w:style>
  <w:style w:type="character" w:customStyle="1" w:styleId="Vnbnnidung1965pt">
    <w:name w:val="Văn bản nội dung (19) + 6.5 pt"/>
    <w:aliases w:val="Không in nghiêng10"/>
    <w:rsid w:val="00263A12"/>
    <w:rPr>
      <w:rFonts w:ascii="Arial" w:hAnsi="Arial" w:cs="Arial"/>
      <w:b/>
      <w:bCs/>
      <w:i/>
      <w:iCs/>
      <w:sz w:val="13"/>
      <w:szCs w:val="13"/>
      <w:u w:val="none"/>
    </w:rPr>
  </w:style>
  <w:style w:type="character" w:customStyle="1" w:styleId="Vnbnnidung1685pt">
    <w:name w:val="Văn bản nội dung (16) + 8.5 pt"/>
    <w:rsid w:val="00263A12"/>
    <w:rPr>
      <w:rFonts w:ascii="Arial" w:hAnsi="Arial" w:cs="Arial"/>
      <w:b/>
      <w:bCs/>
      <w:spacing w:val="0"/>
      <w:sz w:val="17"/>
      <w:szCs w:val="17"/>
      <w:u w:val="none"/>
    </w:rPr>
  </w:style>
  <w:style w:type="character" w:customStyle="1" w:styleId="Vnbnnidung16Khnginm1">
    <w:name w:val="Văn bản nội dung (16) + Không in đậm1"/>
    <w:aliases w:val="In nghiêng35"/>
    <w:rsid w:val="00263A12"/>
    <w:rPr>
      <w:rFonts w:ascii="Arial" w:hAnsi="Arial" w:cs="Arial"/>
      <w:b/>
      <w:bCs/>
      <w:i/>
      <w:iCs/>
      <w:sz w:val="16"/>
      <w:szCs w:val="16"/>
      <w:u w:val="none"/>
    </w:rPr>
  </w:style>
  <w:style w:type="character" w:customStyle="1" w:styleId="ChthchbngChhoanh">
    <w:name w:val="Chú thích bảng + Chữ hoa nhỏ"/>
    <w:rsid w:val="00263A12"/>
    <w:rPr>
      <w:rFonts w:ascii="Arial" w:hAnsi="Arial" w:cs="Arial"/>
      <w:b/>
      <w:bCs/>
      <w:smallCaps/>
      <w:sz w:val="15"/>
      <w:szCs w:val="15"/>
      <w:u w:val="none"/>
    </w:rPr>
  </w:style>
  <w:style w:type="character" w:customStyle="1" w:styleId="Vnbnnidung25pt7">
    <w:name w:val="Văn bản nội dung (2) + 5 pt7"/>
    <w:aliases w:val="Giãn cách 0 pt64"/>
    <w:rsid w:val="00263A12"/>
    <w:rPr>
      <w:rFonts w:ascii="Arial" w:hAnsi="Arial" w:cs="Arial"/>
      <w:spacing w:val="0"/>
      <w:sz w:val="10"/>
      <w:szCs w:val="10"/>
      <w:u w:val="none"/>
    </w:rPr>
  </w:style>
  <w:style w:type="character" w:customStyle="1" w:styleId="Vnbnnidung28pt">
    <w:name w:val="Văn bản nội dung (2) + 8 pt"/>
    <w:aliases w:val="In đậm32,Giãn cách 0 pt63"/>
    <w:rsid w:val="00263A12"/>
    <w:rPr>
      <w:rFonts w:ascii="Arial" w:hAnsi="Arial" w:cs="Arial"/>
      <w:b/>
      <w:bCs/>
      <w:spacing w:val="0"/>
      <w:sz w:val="16"/>
      <w:szCs w:val="16"/>
      <w:u w:val="none"/>
    </w:rPr>
  </w:style>
  <w:style w:type="character" w:customStyle="1" w:styleId="Vnbnnidung25pt6">
    <w:name w:val="Văn bản nội dung (2) + 5 pt6"/>
    <w:aliases w:val="Chữ hoa nhỏ10,Giãn cách 0 pt62"/>
    <w:rsid w:val="00263A12"/>
    <w:rPr>
      <w:rFonts w:ascii="Arial" w:hAnsi="Arial" w:cs="Arial"/>
      <w:smallCaps/>
      <w:spacing w:val="0"/>
      <w:sz w:val="10"/>
      <w:szCs w:val="10"/>
      <w:u w:val="none"/>
    </w:rPr>
  </w:style>
  <w:style w:type="character" w:customStyle="1" w:styleId="Vnbnnidung25pt5">
    <w:name w:val="Văn bản nội dung (2) + 5 pt5"/>
    <w:aliases w:val="In nghiêng34,Giãn cách 0 pt61"/>
    <w:rsid w:val="00263A12"/>
    <w:rPr>
      <w:rFonts w:ascii="Arial" w:hAnsi="Arial" w:cs="Arial"/>
      <w:i/>
      <w:iCs/>
      <w:spacing w:val="0"/>
      <w:sz w:val="10"/>
      <w:szCs w:val="10"/>
      <w:u w:val="none"/>
    </w:rPr>
  </w:style>
  <w:style w:type="character" w:customStyle="1" w:styleId="Chthchbng5">
    <w:name w:val="Chú thích bảng (5)_"/>
    <w:link w:val="Chthchbng50"/>
    <w:rsid w:val="00263A12"/>
    <w:rPr>
      <w:rFonts w:ascii="Arial" w:hAnsi="Arial" w:cs="Arial"/>
      <w:b/>
      <w:bCs/>
      <w:sz w:val="16"/>
      <w:szCs w:val="16"/>
      <w:shd w:val="clear" w:color="auto" w:fill="FFFFFF"/>
    </w:rPr>
  </w:style>
  <w:style w:type="paragraph" w:customStyle="1" w:styleId="Chthchbng50">
    <w:name w:val="Chú thích bảng (5)"/>
    <w:basedOn w:val="Normal"/>
    <w:link w:val="Chthchbng5"/>
    <w:rsid w:val="00263A12"/>
    <w:pPr>
      <w:widowControl w:val="0"/>
      <w:shd w:val="clear" w:color="auto" w:fill="FFFFFF"/>
      <w:spacing w:after="0" w:line="240" w:lineRule="atLeast"/>
    </w:pPr>
    <w:rPr>
      <w:rFonts w:ascii="Arial" w:hAnsi="Arial" w:cs="Arial"/>
      <w:b/>
      <w:bCs/>
      <w:sz w:val="16"/>
      <w:szCs w:val="16"/>
      <w:lang w:val="en-US"/>
    </w:rPr>
  </w:style>
  <w:style w:type="character" w:customStyle="1" w:styleId="Chthchbng5Khnginm">
    <w:name w:val="Chú thích bảng (5) + Không in đậm"/>
    <w:aliases w:val="Giãn cách 0 pt60"/>
    <w:rsid w:val="00263A12"/>
    <w:rPr>
      <w:rFonts w:ascii="Arial" w:hAnsi="Arial" w:cs="Arial"/>
      <w:b/>
      <w:bCs/>
      <w:spacing w:val="-10"/>
      <w:sz w:val="16"/>
      <w:szCs w:val="16"/>
      <w:u w:val="none"/>
    </w:rPr>
  </w:style>
  <w:style w:type="character" w:customStyle="1" w:styleId="Vnbnnidung300">
    <w:name w:val="Văn bản nội dung (30)_"/>
    <w:link w:val="Vnbnnidung301"/>
    <w:rsid w:val="00263A12"/>
    <w:rPr>
      <w:rFonts w:ascii="Arial" w:hAnsi="Arial" w:cs="Arial"/>
      <w:b/>
      <w:bCs/>
      <w:sz w:val="15"/>
      <w:szCs w:val="15"/>
      <w:shd w:val="clear" w:color="auto" w:fill="FFFFFF"/>
    </w:rPr>
  </w:style>
  <w:style w:type="paragraph" w:customStyle="1" w:styleId="Vnbnnidung301">
    <w:name w:val="Văn bản nội dung (30)"/>
    <w:basedOn w:val="Normal"/>
    <w:link w:val="Vnbnnidung300"/>
    <w:rsid w:val="00263A12"/>
    <w:pPr>
      <w:widowControl w:val="0"/>
      <w:shd w:val="clear" w:color="auto" w:fill="FFFFFF"/>
      <w:spacing w:after="0" w:line="223" w:lineRule="exact"/>
    </w:pPr>
    <w:rPr>
      <w:rFonts w:ascii="Arial" w:hAnsi="Arial" w:cs="Arial"/>
      <w:b/>
      <w:bCs/>
      <w:sz w:val="15"/>
      <w:szCs w:val="15"/>
      <w:lang w:val="en-US"/>
    </w:rPr>
  </w:style>
  <w:style w:type="character" w:customStyle="1" w:styleId="Vnbnnidung308pt">
    <w:name w:val="Văn bản nội dung (30) + 8 pt"/>
    <w:aliases w:val="Không in đậm19,In nghiêng33"/>
    <w:rsid w:val="00263A12"/>
    <w:rPr>
      <w:rFonts w:ascii="Arial" w:hAnsi="Arial" w:cs="Arial"/>
      <w:b/>
      <w:bCs/>
      <w:i/>
      <w:iCs/>
      <w:sz w:val="16"/>
      <w:szCs w:val="16"/>
      <w:u w:val="none"/>
    </w:rPr>
  </w:style>
  <w:style w:type="character" w:customStyle="1" w:styleId="Vnbnnidung30Khnginm">
    <w:name w:val="Văn bản nội dung (30) + Không in đậm"/>
    <w:rsid w:val="00263A12"/>
    <w:rPr>
      <w:rFonts w:ascii="Arial" w:hAnsi="Arial" w:cs="Arial"/>
      <w:b/>
      <w:bCs/>
      <w:sz w:val="15"/>
      <w:szCs w:val="15"/>
      <w:u w:val="none"/>
      <w:lang w:val="es-ES_tradnl" w:eastAsia="es-ES_tradnl"/>
    </w:rPr>
  </w:style>
  <w:style w:type="character" w:customStyle="1" w:styleId="Vnbnnidung207pt3">
    <w:name w:val="Văn bản nội dung (20) + 7 pt3"/>
    <w:aliases w:val="Không in đậm18"/>
    <w:rsid w:val="00263A12"/>
    <w:rPr>
      <w:rFonts w:ascii="Arial" w:hAnsi="Arial" w:cs="Arial"/>
      <w:b/>
      <w:bCs/>
      <w:sz w:val="14"/>
      <w:szCs w:val="14"/>
      <w:u w:val="none"/>
    </w:rPr>
  </w:style>
  <w:style w:type="character" w:customStyle="1" w:styleId="Vnbnnidung207pt2">
    <w:name w:val="Văn bản nội dung (20) + 7 pt2"/>
    <w:aliases w:val="Không in đậm17,Giãn cách 0 pt59"/>
    <w:rsid w:val="00263A12"/>
    <w:rPr>
      <w:rFonts w:ascii="Arial" w:hAnsi="Arial" w:cs="Arial"/>
      <w:b/>
      <w:bCs/>
      <w:spacing w:val="-10"/>
      <w:sz w:val="14"/>
      <w:szCs w:val="14"/>
      <w:u w:val="none"/>
    </w:rPr>
  </w:style>
  <w:style w:type="character" w:customStyle="1" w:styleId="Vnbnnidung33">
    <w:name w:val="Văn bản nội dung (33)_"/>
    <w:link w:val="Vnbnnidung330"/>
    <w:rsid w:val="00263A12"/>
    <w:rPr>
      <w:rFonts w:ascii="Arial" w:hAnsi="Arial" w:cs="Arial"/>
      <w:sz w:val="13"/>
      <w:szCs w:val="13"/>
      <w:shd w:val="clear" w:color="auto" w:fill="FFFFFF"/>
      <w:lang w:val="fr-FR" w:eastAsia="fr-FR"/>
    </w:rPr>
  </w:style>
  <w:style w:type="paragraph" w:customStyle="1" w:styleId="Vnbnnidung330">
    <w:name w:val="Văn bản nội dung (33)"/>
    <w:basedOn w:val="Normal"/>
    <w:link w:val="Vnbnnidung33"/>
    <w:rsid w:val="00263A12"/>
    <w:pPr>
      <w:widowControl w:val="0"/>
      <w:shd w:val="clear" w:color="auto" w:fill="FFFFFF"/>
      <w:spacing w:after="0" w:line="240" w:lineRule="atLeast"/>
    </w:pPr>
    <w:rPr>
      <w:rFonts w:ascii="Arial" w:hAnsi="Arial" w:cs="Arial"/>
      <w:sz w:val="13"/>
      <w:szCs w:val="13"/>
      <w:lang w:val="fr-FR" w:eastAsia="fr-FR"/>
    </w:rPr>
  </w:style>
  <w:style w:type="character" w:customStyle="1" w:styleId="Vnbnnidung33Chhoanh">
    <w:name w:val="Văn bản nội dung (33) + Chữ hoa nhỏ"/>
    <w:rsid w:val="00263A12"/>
    <w:rPr>
      <w:rFonts w:ascii="Arial" w:hAnsi="Arial" w:cs="Arial"/>
      <w:smallCaps/>
      <w:sz w:val="13"/>
      <w:szCs w:val="13"/>
      <w:u w:val="none"/>
      <w:lang w:val="fr-FR" w:eastAsia="fr-FR"/>
    </w:rPr>
  </w:style>
  <w:style w:type="character" w:customStyle="1" w:styleId="Vnbnnidung31">
    <w:name w:val="Văn bản nội dung (31)_"/>
    <w:link w:val="Vnbnnidung310"/>
    <w:rsid w:val="00263A12"/>
    <w:rPr>
      <w:rFonts w:ascii="Arial" w:hAnsi="Arial" w:cs="Arial"/>
      <w:b/>
      <w:bCs/>
      <w:sz w:val="17"/>
      <w:szCs w:val="17"/>
      <w:shd w:val="clear" w:color="auto" w:fill="FFFFFF"/>
    </w:rPr>
  </w:style>
  <w:style w:type="paragraph" w:customStyle="1" w:styleId="Vnbnnidung310">
    <w:name w:val="Văn bản nội dung (31)"/>
    <w:basedOn w:val="Normal"/>
    <w:link w:val="Vnbnnidung31"/>
    <w:rsid w:val="00263A12"/>
    <w:pPr>
      <w:widowControl w:val="0"/>
      <w:shd w:val="clear" w:color="auto" w:fill="FFFFFF"/>
      <w:spacing w:after="0" w:line="240" w:lineRule="atLeast"/>
      <w:jc w:val="center"/>
    </w:pPr>
    <w:rPr>
      <w:rFonts w:ascii="Arial" w:hAnsi="Arial" w:cs="Arial"/>
      <w:b/>
      <w:bCs/>
      <w:sz w:val="17"/>
      <w:szCs w:val="17"/>
      <w:lang w:val="en-US"/>
    </w:rPr>
  </w:style>
  <w:style w:type="character" w:customStyle="1" w:styleId="Vnbnnidung318pt">
    <w:name w:val="Văn bản nội dung (31) + 8 pt"/>
    <w:rsid w:val="00263A12"/>
    <w:rPr>
      <w:rFonts w:ascii="Arial" w:hAnsi="Arial" w:cs="Arial"/>
      <w:b/>
      <w:bCs/>
      <w:sz w:val="16"/>
      <w:szCs w:val="16"/>
      <w:u w:val="none"/>
    </w:rPr>
  </w:style>
  <w:style w:type="character" w:customStyle="1" w:styleId="Vnbnnidung318pt1">
    <w:name w:val="Văn bản nội dung (31) + 8 pt1"/>
    <w:aliases w:val="Không in đậm16"/>
    <w:rsid w:val="00263A12"/>
    <w:rPr>
      <w:rFonts w:ascii="Arial" w:hAnsi="Arial" w:cs="Arial"/>
      <w:b/>
      <w:bCs/>
      <w:sz w:val="16"/>
      <w:szCs w:val="16"/>
      <w:u w:val="none"/>
    </w:rPr>
  </w:style>
  <w:style w:type="character" w:customStyle="1" w:styleId="Vnbnnidung3175pt">
    <w:name w:val="Văn bản nội dung (31) + 7.5 pt"/>
    <w:rsid w:val="00263A12"/>
    <w:rPr>
      <w:rFonts w:ascii="Arial" w:hAnsi="Arial" w:cs="Arial"/>
      <w:b/>
      <w:bCs/>
      <w:sz w:val="15"/>
      <w:szCs w:val="15"/>
      <w:u w:val="none"/>
    </w:rPr>
  </w:style>
  <w:style w:type="character" w:customStyle="1" w:styleId="Vnbnnidung1875pt">
    <w:name w:val="Văn bản nội dung (18) + 7.5 pt"/>
    <w:rsid w:val="00263A12"/>
    <w:rPr>
      <w:rFonts w:ascii="Arial" w:hAnsi="Arial" w:cs="Arial"/>
      <w:b/>
      <w:bCs/>
      <w:spacing w:val="0"/>
      <w:sz w:val="15"/>
      <w:szCs w:val="15"/>
      <w:u w:val="none"/>
    </w:rPr>
  </w:style>
  <w:style w:type="character" w:customStyle="1" w:styleId="Vnbnnidung1875pt1">
    <w:name w:val="Văn bản nội dung (18) + 7.5 pt1"/>
    <w:aliases w:val="Không in đậm15,In nghiêng32"/>
    <w:rsid w:val="00263A12"/>
    <w:rPr>
      <w:rFonts w:ascii="Arial" w:hAnsi="Arial" w:cs="Arial"/>
      <w:b/>
      <w:bCs/>
      <w:i/>
      <w:iCs/>
      <w:spacing w:val="0"/>
      <w:sz w:val="15"/>
      <w:szCs w:val="15"/>
      <w:u w:val="none"/>
    </w:rPr>
  </w:style>
  <w:style w:type="character" w:customStyle="1" w:styleId="Vnbnnidung24pt">
    <w:name w:val="Văn bản nội dung (2) + 4 pt"/>
    <w:aliases w:val="Tỉ lệ 300%"/>
    <w:rsid w:val="00263A12"/>
    <w:rPr>
      <w:rFonts w:ascii="Arial" w:hAnsi="Arial" w:cs="Arial"/>
      <w:spacing w:val="-10"/>
      <w:w w:val="300"/>
      <w:sz w:val="8"/>
      <w:szCs w:val="8"/>
      <w:u w:val="none"/>
    </w:rPr>
  </w:style>
  <w:style w:type="character" w:customStyle="1" w:styleId="Vnbnnidung275pt9">
    <w:name w:val="Văn bản nội dung (2) + 7.5 pt9"/>
    <w:aliases w:val="In nghiêng31,Giãn cách 0 pt58"/>
    <w:rsid w:val="00263A12"/>
    <w:rPr>
      <w:rFonts w:ascii="Arial" w:hAnsi="Arial" w:cs="Arial"/>
      <w:i/>
      <w:iCs/>
      <w:spacing w:val="0"/>
      <w:sz w:val="15"/>
      <w:szCs w:val="15"/>
      <w:u w:val="none"/>
    </w:rPr>
  </w:style>
  <w:style w:type="character" w:customStyle="1" w:styleId="Vnbnnidung275pt8">
    <w:name w:val="Văn bản nội dung (2) + 7.5 pt8"/>
    <w:aliases w:val="Giãn cách 0 pt57"/>
    <w:rsid w:val="00263A12"/>
    <w:rPr>
      <w:rFonts w:ascii="Arial" w:hAnsi="Arial" w:cs="Arial"/>
      <w:spacing w:val="0"/>
      <w:sz w:val="15"/>
      <w:szCs w:val="15"/>
      <w:u w:val="none"/>
    </w:rPr>
  </w:style>
  <w:style w:type="character" w:customStyle="1" w:styleId="Vnbnnidung32">
    <w:name w:val="Văn bản nội dung (32)_"/>
    <w:link w:val="Vnbnnidung320"/>
    <w:rsid w:val="00263A12"/>
    <w:rPr>
      <w:rFonts w:ascii="Arial" w:hAnsi="Arial" w:cs="Arial"/>
      <w:b/>
      <w:bCs/>
      <w:sz w:val="15"/>
      <w:szCs w:val="15"/>
      <w:shd w:val="clear" w:color="auto" w:fill="FFFFFF"/>
    </w:rPr>
  </w:style>
  <w:style w:type="paragraph" w:customStyle="1" w:styleId="Vnbnnidung320">
    <w:name w:val="Văn bản nội dung (32)"/>
    <w:basedOn w:val="Normal"/>
    <w:link w:val="Vnbnnidung32"/>
    <w:rsid w:val="00263A12"/>
    <w:pPr>
      <w:widowControl w:val="0"/>
      <w:shd w:val="clear" w:color="auto" w:fill="FFFFFF"/>
      <w:spacing w:after="0" w:line="195" w:lineRule="exact"/>
      <w:jc w:val="both"/>
    </w:pPr>
    <w:rPr>
      <w:rFonts w:ascii="Arial" w:hAnsi="Arial" w:cs="Arial"/>
      <w:b/>
      <w:bCs/>
      <w:sz w:val="15"/>
      <w:szCs w:val="15"/>
      <w:lang w:val="en-US"/>
    </w:rPr>
  </w:style>
  <w:style w:type="character" w:customStyle="1" w:styleId="Vnbnnidung324pt">
    <w:name w:val="Văn bản nội dung (32) + 4 pt"/>
    <w:aliases w:val="Không in đậm14,In nghiêng30"/>
    <w:rsid w:val="00263A12"/>
    <w:rPr>
      <w:rFonts w:ascii="Arial" w:hAnsi="Arial" w:cs="Arial"/>
      <w:b/>
      <w:bCs/>
      <w:i/>
      <w:iCs/>
      <w:sz w:val="8"/>
      <w:szCs w:val="8"/>
      <w:u w:val="none"/>
    </w:rPr>
  </w:style>
  <w:style w:type="character" w:customStyle="1" w:styleId="Vnbnnidung32Innghing">
    <w:name w:val="Văn bản nội dung (32) + In nghiêng"/>
    <w:rsid w:val="00263A12"/>
    <w:rPr>
      <w:rFonts w:ascii="Arial" w:hAnsi="Arial" w:cs="Arial"/>
      <w:b/>
      <w:bCs/>
      <w:i/>
      <w:iCs/>
      <w:sz w:val="15"/>
      <w:szCs w:val="15"/>
      <w:u w:val="none"/>
    </w:rPr>
  </w:style>
  <w:style w:type="character" w:customStyle="1" w:styleId="Vnbnnidung2012pt">
    <w:name w:val="Văn bản nội dung (20) + 12 pt"/>
    <w:aliases w:val="Không in đậm13,Giãn cách 0 pt56"/>
    <w:rsid w:val="00263A12"/>
    <w:rPr>
      <w:rFonts w:ascii="Arial" w:hAnsi="Arial" w:cs="Arial"/>
      <w:b/>
      <w:bCs/>
      <w:spacing w:val="-10"/>
      <w:sz w:val="24"/>
      <w:szCs w:val="24"/>
      <w:u w:val="none"/>
    </w:rPr>
  </w:style>
  <w:style w:type="character" w:customStyle="1" w:styleId="Chthchbng6">
    <w:name w:val="Chú thích bảng (6)_"/>
    <w:link w:val="Chthchbng60"/>
    <w:rsid w:val="00263A12"/>
    <w:rPr>
      <w:rFonts w:ascii="Arial" w:hAnsi="Arial" w:cs="Arial"/>
      <w:b/>
      <w:bCs/>
      <w:i/>
      <w:iCs/>
      <w:sz w:val="15"/>
      <w:szCs w:val="15"/>
      <w:shd w:val="clear" w:color="auto" w:fill="FFFFFF"/>
    </w:rPr>
  </w:style>
  <w:style w:type="paragraph" w:customStyle="1" w:styleId="Chthchbng60">
    <w:name w:val="Chú thích bảng (6)"/>
    <w:basedOn w:val="Normal"/>
    <w:link w:val="Chthchbng6"/>
    <w:rsid w:val="00263A12"/>
    <w:pPr>
      <w:widowControl w:val="0"/>
      <w:shd w:val="clear" w:color="auto" w:fill="FFFFFF"/>
      <w:spacing w:after="0" w:line="240" w:lineRule="atLeast"/>
      <w:jc w:val="both"/>
    </w:pPr>
    <w:rPr>
      <w:rFonts w:ascii="Arial" w:hAnsi="Arial" w:cs="Arial"/>
      <w:b/>
      <w:bCs/>
      <w:i/>
      <w:iCs/>
      <w:sz w:val="15"/>
      <w:szCs w:val="15"/>
      <w:lang w:val="en-US"/>
    </w:rPr>
  </w:style>
  <w:style w:type="character" w:customStyle="1" w:styleId="Chthchbng6Khnginnghing">
    <w:name w:val="Chú thích bảng (6) + Không in nghiêng"/>
    <w:basedOn w:val="Chthchbng6"/>
    <w:rsid w:val="00263A12"/>
    <w:rPr>
      <w:rFonts w:ascii="Arial" w:hAnsi="Arial" w:cs="Arial"/>
      <w:b/>
      <w:bCs/>
      <w:i/>
      <w:iCs/>
      <w:sz w:val="15"/>
      <w:szCs w:val="15"/>
      <w:shd w:val="clear" w:color="auto" w:fill="FFFFFF"/>
    </w:rPr>
  </w:style>
  <w:style w:type="character" w:customStyle="1" w:styleId="Vnbnnidung275pt7">
    <w:name w:val="Văn bản nội dung (2) + 7.5 pt7"/>
    <w:aliases w:val="In đậm31,Chữ hoa nhỏ9,Giãn cách 0 pt55"/>
    <w:rsid w:val="00263A12"/>
    <w:rPr>
      <w:rFonts w:ascii="Arial" w:hAnsi="Arial" w:cs="Arial"/>
      <w:b/>
      <w:bCs/>
      <w:smallCaps/>
      <w:spacing w:val="0"/>
      <w:sz w:val="15"/>
      <w:szCs w:val="15"/>
      <w:u w:val="none"/>
    </w:rPr>
  </w:style>
  <w:style w:type="character" w:customStyle="1" w:styleId="Vnbnnidung25pt4">
    <w:name w:val="Văn bản nội dung (2) + 5 pt4"/>
    <w:aliases w:val="In nghiêng29"/>
    <w:rsid w:val="00263A12"/>
    <w:rPr>
      <w:rFonts w:ascii="Arial" w:hAnsi="Arial" w:cs="Arial"/>
      <w:i/>
      <w:iCs/>
      <w:spacing w:val="-10"/>
      <w:sz w:val="10"/>
      <w:szCs w:val="10"/>
      <w:u w:val="none"/>
    </w:rPr>
  </w:style>
  <w:style w:type="character" w:customStyle="1" w:styleId="Vnbnnidung34">
    <w:name w:val="Văn bản nội dung (34)_"/>
    <w:link w:val="Vnbnnidung340"/>
    <w:rsid w:val="00263A12"/>
    <w:rPr>
      <w:rFonts w:ascii="Arial" w:hAnsi="Arial" w:cs="Arial"/>
      <w:b/>
      <w:bCs/>
      <w:i/>
      <w:iCs/>
      <w:sz w:val="15"/>
      <w:szCs w:val="15"/>
      <w:shd w:val="clear" w:color="auto" w:fill="FFFFFF"/>
    </w:rPr>
  </w:style>
  <w:style w:type="paragraph" w:customStyle="1" w:styleId="Vnbnnidung340">
    <w:name w:val="Văn bản nội dung (34)"/>
    <w:basedOn w:val="Normal"/>
    <w:link w:val="Vnbnnidung34"/>
    <w:rsid w:val="00263A12"/>
    <w:pPr>
      <w:widowControl w:val="0"/>
      <w:shd w:val="clear" w:color="auto" w:fill="FFFFFF"/>
      <w:spacing w:before="120" w:after="0" w:line="181" w:lineRule="exact"/>
      <w:jc w:val="both"/>
    </w:pPr>
    <w:rPr>
      <w:rFonts w:ascii="Arial" w:hAnsi="Arial" w:cs="Arial"/>
      <w:b/>
      <w:bCs/>
      <w:i/>
      <w:iCs/>
      <w:sz w:val="15"/>
      <w:szCs w:val="15"/>
      <w:lang w:val="en-US"/>
    </w:rPr>
  </w:style>
  <w:style w:type="character" w:customStyle="1" w:styleId="Vnbnnidung34Khnginnghing">
    <w:name w:val="Văn bản nội dung (34) + Không in nghiêng"/>
    <w:basedOn w:val="Vnbnnidung34"/>
    <w:rsid w:val="00263A12"/>
    <w:rPr>
      <w:rFonts w:ascii="Arial" w:hAnsi="Arial" w:cs="Arial"/>
      <w:b/>
      <w:bCs/>
      <w:i/>
      <w:iCs/>
      <w:sz w:val="15"/>
      <w:szCs w:val="15"/>
      <w:shd w:val="clear" w:color="auto" w:fill="FFFFFF"/>
    </w:rPr>
  </w:style>
  <w:style w:type="character" w:customStyle="1" w:styleId="Vnbnnidung35">
    <w:name w:val="Văn bản nội dung (35)_"/>
    <w:link w:val="Vnbnnidung351"/>
    <w:rsid w:val="00263A12"/>
    <w:rPr>
      <w:rFonts w:ascii="Arial" w:hAnsi="Arial" w:cs="Arial"/>
      <w:sz w:val="13"/>
      <w:szCs w:val="13"/>
      <w:shd w:val="clear" w:color="auto" w:fill="FFFFFF"/>
    </w:rPr>
  </w:style>
  <w:style w:type="paragraph" w:customStyle="1" w:styleId="Vnbnnidung351">
    <w:name w:val="Văn bản nội dung (35)1"/>
    <w:basedOn w:val="Normal"/>
    <w:link w:val="Vnbnnidung35"/>
    <w:rsid w:val="00263A12"/>
    <w:pPr>
      <w:widowControl w:val="0"/>
      <w:shd w:val="clear" w:color="auto" w:fill="FFFFFF"/>
      <w:spacing w:after="0" w:line="181" w:lineRule="exact"/>
      <w:jc w:val="both"/>
    </w:pPr>
    <w:rPr>
      <w:rFonts w:ascii="Arial" w:hAnsi="Arial" w:cs="Arial"/>
      <w:sz w:val="13"/>
      <w:szCs w:val="13"/>
      <w:lang w:val="en-US"/>
    </w:rPr>
  </w:style>
  <w:style w:type="character" w:customStyle="1" w:styleId="Vnbnnidung36">
    <w:name w:val="Văn bản nội dung (36)_"/>
    <w:link w:val="Vnbnnidung360"/>
    <w:rsid w:val="00263A12"/>
    <w:rPr>
      <w:rFonts w:ascii="Arial" w:hAnsi="Arial" w:cs="Arial"/>
      <w:b/>
      <w:bCs/>
      <w:sz w:val="13"/>
      <w:szCs w:val="13"/>
      <w:shd w:val="clear" w:color="auto" w:fill="FFFFFF"/>
    </w:rPr>
  </w:style>
  <w:style w:type="paragraph" w:customStyle="1" w:styleId="Vnbnnidung360">
    <w:name w:val="Văn bản nội dung (36)"/>
    <w:basedOn w:val="Normal"/>
    <w:link w:val="Vnbnnidung36"/>
    <w:rsid w:val="00263A12"/>
    <w:pPr>
      <w:widowControl w:val="0"/>
      <w:shd w:val="clear" w:color="auto" w:fill="FFFFFF"/>
      <w:spacing w:after="0" w:line="181" w:lineRule="exact"/>
      <w:jc w:val="both"/>
    </w:pPr>
    <w:rPr>
      <w:rFonts w:ascii="Arial" w:hAnsi="Arial" w:cs="Arial"/>
      <w:b/>
      <w:bCs/>
      <w:sz w:val="13"/>
      <w:szCs w:val="13"/>
      <w:lang w:val="en-US"/>
    </w:rPr>
  </w:style>
  <w:style w:type="character" w:customStyle="1" w:styleId="Vnbnnidung3675pt">
    <w:name w:val="Văn bản nội dung (36) + 7.5 pt"/>
    <w:rsid w:val="00263A12"/>
    <w:rPr>
      <w:rFonts w:ascii="Arial" w:hAnsi="Arial" w:cs="Arial"/>
      <w:b/>
      <w:bCs/>
      <w:sz w:val="15"/>
      <w:szCs w:val="15"/>
      <w:u w:val="none"/>
    </w:rPr>
  </w:style>
  <w:style w:type="character" w:customStyle="1" w:styleId="Vnbnnidung36Khnginm">
    <w:name w:val="Văn bản nội dung (36) + Không in đậm"/>
    <w:basedOn w:val="Vnbnnidung36"/>
    <w:rsid w:val="00263A12"/>
    <w:rPr>
      <w:rFonts w:ascii="Arial" w:hAnsi="Arial" w:cs="Arial"/>
      <w:b/>
      <w:bCs/>
      <w:sz w:val="13"/>
      <w:szCs w:val="13"/>
      <w:shd w:val="clear" w:color="auto" w:fill="FFFFFF"/>
    </w:rPr>
  </w:style>
  <w:style w:type="character" w:customStyle="1" w:styleId="Vnbnnidung36Khnginm3">
    <w:name w:val="Văn bản nội dung (36) + Không in đậm3"/>
    <w:basedOn w:val="Vnbnnidung36"/>
    <w:rsid w:val="00263A12"/>
    <w:rPr>
      <w:rFonts w:ascii="Arial" w:hAnsi="Arial" w:cs="Arial"/>
      <w:b/>
      <w:bCs/>
      <w:sz w:val="13"/>
      <w:szCs w:val="13"/>
      <w:shd w:val="clear" w:color="auto" w:fill="FFFFFF"/>
    </w:rPr>
  </w:style>
  <w:style w:type="character" w:customStyle="1" w:styleId="Vnbnnidung368pt">
    <w:name w:val="Văn bản nội dung (36) + 8 pt"/>
    <w:rsid w:val="00263A12"/>
    <w:rPr>
      <w:rFonts w:ascii="Arial" w:hAnsi="Arial" w:cs="Arial"/>
      <w:b/>
      <w:bCs/>
      <w:spacing w:val="0"/>
      <w:sz w:val="16"/>
      <w:szCs w:val="16"/>
      <w:u w:val="none"/>
    </w:rPr>
  </w:style>
  <w:style w:type="character" w:customStyle="1" w:styleId="Vnbnnidung37">
    <w:name w:val="Văn bản nội dung (37)_"/>
    <w:link w:val="Vnbnnidung370"/>
    <w:rsid w:val="00263A12"/>
    <w:rPr>
      <w:rFonts w:ascii="Arial" w:hAnsi="Arial" w:cs="Arial"/>
      <w:sz w:val="11"/>
      <w:szCs w:val="11"/>
      <w:shd w:val="clear" w:color="auto" w:fill="FFFFFF"/>
    </w:rPr>
  </w:style>
  <w:style w:type="paragraph" w:customStyle="1" w:styleId="Vnbnnidung370">
    <w:name w:val="Văn bản nội dung (37)"/>
    <w:basedOn w:val="Normal"/>
    <w:link w:val="Vnbnnidung37"/>
    <w:rsid w:val="00263A12"/>
    <w:pPr>
      <w:widowControl w:val="0"/>
      <w:shd w:val="clear" w:color="auto" w:fill="FFFFFF"/>
      <w:spacing w:after="0" w:line="172" w:lineRule="exact"/>
      <w:jc w:val="both"/>
    </w:pPr>
    <w:rPr>
      <w:rFonts w:ascii="Arial" w:hAnsi="Arial" w:cs="Arial"/>
      <w:sz w:val="11"/>
      <w:szCs w:val="11"/>
      <w:lang w:val="en-US"/>
    </w:rPr>
  </w:style>
  <w:style w:type="character" w:customStyle="1" w:styleId="Vnbnnidung37Innghing">
    <w:name w:val="Văn bản nội dung (37) + In nghiêng"/>
    <w:rsid w:val="00263A12"/>
    <w:rPr>
      <w:rFonts w:ascii="Arial" w:hAnsi="Arial" w:cs="Arial"/>
      <w:i/>
      <w:iCs/>
      <w:sz w:val="11"/>
      <w:szCs w:val="11"/>
      <w:u w:val="none"/>
    </w:rPr>
  </w:style>
  <w:style w:type="character" w:customStyle="1" w:styleId="Vnbnnidung255pt">
    <w:name w:val="Văn bản nội dung (2) + 5.5 pt"/>
    <w:aliases w:val="Giãn cách 0 pt54"/>
    <w:rsid w:val="00263A12"/>
    <w:rPr>
      <w:rFonts w:ascii="Arial" w:hAnsi="Arial" w:cs="Arial"/>
      <w:spacing w:val="0"/>
      <w:sz w:val="11"/>
      <w:szCs w:val="11"/>
      <w:u w:val="none"/>
      <w:lang w:val="fr-FR" w:eastAsia="fr-FR"/>
    </w:rPr>
  </w:style>
  <w:style w:type="character" w:customStyle="1" w:styleId="Vnbnnidung255pt6">
    <w:name w:val="Văn bản nội dung (2) + 5.5 pt6"/>
    <w:aliases w:val="In nghiêng28,Giãn cách 0 pt53"/>
    <w:rsid w:val="00263A12"/>
    <w:rPr>
      <w:rFonts w:ascii="Arial" w:hAnsi="Arial" w:cs="Arial"/>
      <w:i/>
      <w:iCs/>
      <w:spacing w:val="0"/>
      <w:sz w:val="11"/>
      <w:szCs w:val="11"/>
      <w:u w:val="none"/>
    </w:rPr>
  </w:style>
  <w:style w:type="character" w:customStyle="1" w:styleId="Vnbnnidung265pt4">
    <w:name w:val="Văn bản nội dung (2) + 6.5 pt4"/>
    <w:aliases w:val="Giãn cách 0 pt52"/>
    <w:rsid w:val="00263A12"/>
    <w:rPr>
      <w:rFonts w:ascii="Arial" w:hAnsi="Arial" w:cs="Arial"/>
      <w:spacing w:val="0"/>
      <w:sz w:val="13"/>
      <w:szCs w:val="13"/>
      <w:u w:val="none"/>
      <w:lang w:val="fr-FR" w:eastAsia="fr-FR"/>
    </w:rPr>
  </w:style>
  <w:style w:type="character" w:customStyle="1" w:styleId="Vnbnnidung245pt">
    <w:name w:val="Văn bản nội dung (2) + 4.5 pt"/>
    <w:aliases w:val="Giãn cách 0 pt51"/>
    <w:rsid w:val="00263A12"/>
    <w:rPr>
      <w:rFonts w:ascii="Arial" w:hAnsi="Arial" w:cs="Arial"/>
      <w:spacing w:val="0"/>
      <w:sz w:val="9"/>
      <w:szCs w:val="9"/>
      <w:u w:val="none"/>
      <w:lang w:val="fr-FR" w:eastAsia="fr-FR"/>
    </w:rPr>
  </w:style>
  <w:style w:type="character" w:customStyle="1" w:styleId="Vnbnnidung255pt5">
    <w:name w:val="Văn bản nội dung (2) + 5.5 pt5"/>
    <w:aliases w:val="In nghiêng27,Chữ hoa nhỏ8,Giãn cách 0 pt50"/>
    <w:rsid w:val="00263A12"/>
    <w:rPr>
      <w:rFonts w:ascii="Arial" w:hAnsi="Arial" w:cs="Arial"/>
      <w:i/>
      <w:iCs/>
      <w:smallCaps/>
      <w:spacing w:val="0"/>
      <w:sz w:val="11"/>
      <w:szCs w:val="11"/>
      <w:u w:val="none"/>
      <w:lang w:val="fr-FR" w:eastAsia="fr-FR"/>
    </w:rPr>
  </w:style>
  <w:style w:type="character" w:customStyle="1" w:styleId="Vnbnnidung255pt4">
    <w:name w:val="Văn bản nội dung (2) + 5.5 pt4"/>
    <w:aliases w:val="Chữ hoa nhỏ7,Giãn cách 0 pt49"/>
    <w:rsid w:val="00263A12"/>
    <w:rPr>
      <w:rFonts w:ascii="Arial" w:hAnsi="Arial" w:cs="Arial"/>
      <w:smallCaps/>
      <w:spacing w:val="0"/>
      <w:sz w:val="11"/>
      <w:szCs w:val="11"/>
      <w:u w:val="none"/>
    </w:rPr>
  </w:style>
  <w:style w:type="character" w:customStyle="1" w:styleId="Vnbnnidung221">
    <w:name w:val="Văn bản nội dung (2)2"/>
    <w:rsid w:val="00263A12"/>
    <w:rPr>
      <w:rFonts w:ascii="Arial" w:hAnsi="Arial" w:cs="Arial"/>
      <w:spacing w:val="-10"/>
      <w:u w:val="none"/>
      <w:lang w:val="fr-FR" w:eastAsia="fr-FR"/>
    </w:rPr>
  </w:style>
  <w:style w:type="character" w:customStyle="1" w:styleId="Vnbnnidung38">
    <w:name w:val="Văn bản nội dung (38)_"/>
    <w:link w:val="Vnbnnidung380"/>
    <w:rsid w:val="00263A12"/>
    <w:rPr>
      <w:rFonts w:ascii="Arial" w:hAnsi="Arial" w:cs="Arial"/>
      <w:b/>
      <w:bCs/>
      <w:i/>
      <w:iCs/>
      <w:sz w:val="14"/>
      <w:szCs w:val="14"/>
      <w:shd w:val="clear" w:color="auto" w:fill="FFFFFF"/>
    </w:rPr>
  </w:style>
  <w:style w:type="paragraph" w:customStyle="1" w:styleId="Vnbnnidung380">
    <w:name w:val="Văn bản nội dung (38)"/>
    <w:basedOn w:val="Normal"/>
    <w:link w:val="Vnbnnidung38"/>
    <w:rsid w:val="00263A12"/>
    <w:pPr>
      <w:widowControl w:val="0"/>
      <w:shd w:val="clear" w:color="auto" w:fill="FFFFFF"/>
      <w:spacing w:before="180" w:after="0" w:line="186" w:lineRule="exact"/>
      <w:jc w:val="both"/>
    </w:pPr>
    <w:rPr>
      <w:rFonts w:ascii="Arial" w:hAnsi="Arial" w:cs="Arial"/>
      <w:b/>
      <w:bCs/>
      <w:i/>
      <w:iCs/>
      <w:sz w:val="14"/>
      <w:szCs w:val="14"/>
      <w:lang w:val="en-US"/>
    </w:rPr>
  </w:style>
  <w:style w:type="character" w:customStyle="1" w:styleId="Vnbnnidung38Khnginm">
    <w:name w:val="Văn bản nội dung (38) + Không in đậm"/>
    <w:aliases w:val="Không in nghiêng9"/>
    <w:rsid w:val="00263A12"/>
    <w:rPr>
      <w:rFonts w:ascii="Arial" w:hAnsi="Arial" w:cs="Arial"/>
      <w:b/>
      <w:bCs/>
      <w:i/>
      <w:iCs/>
      <w:spacing w:val="0"/>
      <w:sz w:val="14"/>
      <w:szCs w:val="14"/>
      <w:u w:val="none"/>
    </w:rPr>
  </w:style>
  <w:style w:type="character" w:customStyle="1" w:styleId="Vnbnnidung3675pt2">
    <w:name w:val="Văn bản nội dung (36) + 7.5 pt2"/>
    <w:aliases w:val="In nghiêng26"/>
    <w:rsid w:val="00263A12"/>
    <w:rPr>
      <w:rFonts w:ascii="Arial" w:hAnsi="Arial" w:cs="Arial"/>
      <w:b/>
      <w:bCs/>
      <w:i/>
      <w:iCs/>
      <w:sz w:val="15"/>
      <w:szCs w:val="15"/>
      <w:u w:val="none"/>
    </w:rPr>
  </w:style>
  <w:style w:type="character" w:customStyle="1" w:styleId="Vnbnnidung39">
    <w:name w:val="Văn bản nội dung (39)_"/>
    <w:link w:val="Vnbnnidung391"/>
    <w:rsid w:val="00263A12"/>
    <w:rPr>
      <w:rFonts w:ascii="Arial" w:hAnsi="Arial" w:cs="Arial"/>
      <w:sz w:val="14"/>
      <w:szCs w:val="14"/>
      <w:shd w:val="clear" w:color="auto" w:fill="FFFFFF"/>
    </w:rPr>
  </w:style>
  <w:style w:type="paragraph" w:customStyle="1" w:styleId="Vnbnnidung391">
    <w:name w:val="Văn bản nội dung (39)1"/>
    <w:basedOn w:val="Normal"/>
    <w:link w:val="Vnbnnidung39"/>
    <w:rsid w:val="00263A12"/>
    <w:pPr>
      <w:widowControl w:val="0"/>
      <w:shd w:val="clear" w:color="auto" w:fill="FFFFFF"/>
      <w:spacing w:after="0" w:line="186" w:lineRule="exact"/>
      <w:jc w:val="both"/>
    </w:pPr>
    <w:rPr>
      <w:rFonts w:ascii="Arial" w:hAnsi="Arial" w:cs="Arial"/>
      <w:sz w:val="14"/>
      <w:szCs w:val="14"/>
      <w:lang w:val="en-US"/>
    </w:rPr>
  </w:style>
  <w:style w:type="character" w:customStyle="1" w:styleId="Vnbnnidung3675pt1">
    <w:name w:val="Văn bản nội dung (36) + 7.5 pt1"/>
    <w:aliases w:val="Không in đậm12"/>
    <w:rsid w:val="00263A12"/>
    <w:rPr>
      <w:rFonts w:ascii="Arial" w:hAnsi="Arial" w:cs="Arial"/>
      <w:b/>
      <w:bCs/>
      <w:sz w:val="15"/>
      <w:szCs w:val="15"/>
      <w:u w:val="none"/>
    </w:rPr>
  </w:style>
  <w:style w:type="character" w:customStyle="1" w:styleId="Vnbnnidung335pt">
    <w:name w:val="Văn bản nội dung (33) + 5 pt"/>
    <w:rsid w:val="00263A12"/>
    <w:rPr>
      <w:rFonts w:ascii="Arial" w:hAnsi="Arial" w:cs="Arial"/>
      <w:sz w:val="10"/>
      <w:szCs w:val="10"/>
      <w:u w:val="none"/>
      <w:lang w:val="fr-FR" w:eastAsia="fr-FR"/>
    </w:rPr>
  </w:style>
  <w:style w:type="character" w:customStyle="1" w:styleId="Vnbnnidung33Inm">
    <w:name w:val="Văn bản nội dung (33) + In đậm"/>
    <w:rsid w:val="00263A12"/>
    <w:rPr>
      <w:rFonts w:ascii="Arial" w:hAnsi="Arial" w:cs="Arial"/>
      <w:b/>
      <w:bCs/>
      <w:sz w:val="13"/>
      <w:szCs w:val="13"/>
      <w:u w:val="none"/>
      <w:lang w:val="fr-FR" w:eastAsia="fr-FR"/>
    </w:rPr>
  </w:style>
  <w:style w:type="character" w:customStyle="1" w:styleId="Vnbnnidung275pt6">
    <w:name w:val="Văn bản nội dung (2) + 7.5 pt6"/>
    <w:aliases w:val="In nghiêng25,Giãn cách 0 pt48"/>
    <w:rsid w:val="00263A12"/>
    <w:rPr>
      <w:rFonts w:ascii="Arial" w:hAnsi="Arial" w:cs="Arial"/>
      <w:i/>
      <w:iCs/>
      <w:spacing w:val="0"/>
      <w:sz w:val="15"/>
      <w:szCs w:val="15"/>
      <w:u w:val="none"/>
    </w:rPr>
  </w:style>
  <w:style w:type="character" w:customStyle="1" w:styleId="Vnbnnidung285pt6">
    <w:name w:val="Văn bản nội dung (2) + 8.5 pt6"/>
    <w:aliases w:val="In đậm30,Chữ hoa nhỏ6,Giãn cách 0 pt47"/>
    <w:rsid w:val="00263A12"/>
    <w:rPr>
      <w:rFonts w:ascii="Arial" w:hAnsi="Arial" w:cs="Arial"/>
      <w:b/>
      <w:bCs/>
      <w:smallCaps/>
      <w:spacing w:val="0"/>
      <w:sz w:val="17"/>
      <w:szCs w:val="17"/>
      <w:u w:val="none"/>
    </w:rPr>
  </w:style>
  <w:style w:type="character" w:customStyle="1" w:styleId="Vnbnnidung285pt5">
    <w:name w:val="Văn bản nội dung (2) + 8.5 pt5"/>
    <w:aliases w:val="Giãn cách 0 pt46"/>
    <w:rsid w:val="00263A12"/>
    <w:rPr>
      <w:rFonts w:ascii="Arial" w:hAnsi="Arial" w:cs="Arial"/>
      <w:spacing w:val="0"/>
      <w:sz w:val="17"/>
      <w:szCs w:val="17"/>
      <w:u w:val="none"/>
    </w:rPr>
  </w:style>
  <w:style w:type="character" w:customStyle="1" w:styleId="Vnbnnidung24pt12">
    <w:name w:val="Văn bản nội dung (2) + 4 pt12"/>
    <w:aliases w:val="Giãn cách 0 pt45"/>
    <w:rsid w:val="00263A12"/>
    <w:rPr>
      <w:rFonts w:ascii="Arial" w:hAnsi="Arial" w:cs="Arial"/>
      <w:spacing w:val="0"/>
      <w:sz w:val="8"/>
      <w:szCs w:val="8"/>
      <w:u w:val="none"/>
    </w:rPr>
  </w:style>
  <w:style w:type="character" w:customStyle="1" w:styleId="Vnbnnidung285pt4">
    <w:name w:val="Văn bản nội dung (2) + 8.5 pt4"/>
    <w:aliases w:val="In đậm29,Giãn cách 1 pt"/>
    <w:rsid w:val="00263A12"/>
    <w:rPr>
      <w:rFonts w:ascii="Arial" w:hAnsi="Arial" w:cs="Arial"/>
      <w:b/>
      <w:bCs/>
      <w:color w:val="FFFFFF"/>
      <w:spacing w:val="20"/>
      <w:sz w:val="17"/>
      <w:szCs w:val="17"/>
      <w:u w:val="none"/>
      <w:lang w:val="de-DE" w:eastAsia="de-DE"/>
    </w:rPr>
  </w:style>
  <w:style w:type="character" w:customStyle="1" w:styleId="Vnbnnidung285pt3">
    <w:name w:val="Văn bản nội dung (2) + 8.5 pt3"/>
    <w:aliases w:val="Giãn cách 0 pt44"/>
    <w:rsid w:val="00263A12"/>
    <w:rPr>
      <w:rFonts w:ascii="Arial" w:hAnsi="Arial" w:cs="Arial"/>
      <w:color w:val="FFFFFF"/>
      <w:spacing w:val="0"/>
      <w:sz w:val="17"/>
      <w:szCs w:val="17"/>
      <w:u w:val="none"/>
    </w:rPr>
  </w:style>
  <w:style w:type="character" w:customStyle="1" w:styleId="Vnbnnidung400">
    <w:name w:val="Văn bản nội dung (40)_"/>
    <w:link w:val="Vnbnnidung401"/>
    <w:rsid w:val="00263A12"/>
    <w:rPr>
      <w:rFonts w:ascii="Arial" w:hAnsi="Arial" w:cs="Arial"/>
      <w:i/>
      <w:iCs/>
      <w:sz w:val="15"/>
      <w:szCs w:val="15"/>
      <w:shd w:val="clear" w:color="auto" w:fill="FFFFFF"/>
    </w:rPr>
  </w:style>
  <w:style w:type="paragraph" w:customStyle="1" w:styleId="Vnbnnidung401">
    <w:name w:val="Văn bản nội dung (40)"/>
    <w:basedOn w:val="Normal"/>
    <w:link w:val="Vnbnnidung400"/>
    <w:rsid w:val="00263A12"/>
    <w:pPr>
      <w:widowControl w:val="0"/>
      <w:shd w:val="clear" w:color="auto" w:fill="FFFFFF"/>
      <w:spacing w:before="180" w:after="0" w:line="240" w:lineRule="atLeast"/>
      <w:jc w:val="both"/>
    </w:pPr>
    <w:rPr>
      <w:rFonts w:ascii="Arial" w:hAnsi="Arial" w:cs="Arial"/>
      <w:i/>
      <w:iCs/>
      <w:sz w:val="15"/>
      <w:szCs w:val="15"/>
      <w:lang w:val="en-US"/>
    </w:rPr>
  </w:style>
  <w:style w:type="character" w:customStyle="1" w:styleId="Vnbnnidung39Inm">
    <w:name w:val="Văn bản nội dung (39) + In đậm"/>
    <w:aliases w:val="In nghiêng24"/>
    <w:rsid w:val="00263A12"/>
    <w:rPr>
      <w:rFonts w:ascii="Arial" w:hAnsi="Arial" w:cs="Arial"/>
      <w:b/>
      <w:bCs/>
      <w:i/>
      <w:iCs/>
      <w:spacing w:val="0"/>
      <w:sz w:val="14"/>
      <w:szCs w:val="14"/>
      <w:u w:val="none"/>
    </w:rPr>
  </w:style>
  <w:style w:type="character" w:customStyle="1" w:styleId="Vnbnnidung36Khnginm2">
    <w:name w:val="Văn bản nội dung (36) + Không in đậm2"/>
    <w:aliases w:val="In nghiêng23,Tỉ lệ 80%"/>
    <w:rsid w:val="00263A12"/>
    <w:rPr>
      <w:rFonts w:ascii="Arial" w:hAnsi="Arial" w:cs="Arial"/>
      <w:b/>
      <w:bCs/>
      <w:i/>
      <w:iCs/>
      <w:w w:val="80"/>
      <w:sz w:val="13"/>
      <w:szCs w:val="13"/>
      <w:u w:val="none"/>
      <w:lang w:val="fr-FR" w:eastAsia="fr-FR"/>
    </w:rPr>
  </w:style>
  <w:style w:type="character" w:customStyle="1" w:styleId="Vnbnnidung36Khnginm1">
    <w:name w:val="Văn bản nội dung (36) + Không in đậm1"/>
    <w:rsid w:val="00263A12"/>
    <w:rPr>
      <w:rFonts w:ascii="Arial" w:hAnsi="Arial" w:cs="Arial"/>
      <w:b/>
      <w:bCs/>
      <w:sz w:val="13"/>
      <w:szCs w:val="13"/>
      <w:u w:val="none"/>
      <w:lang w:val="fr-FR" w:eastAsia="fr-FR"/>
    </w:rPr>
  </w:style>
  <w:style w:type="character" w:customStyle="1" w:styleId="Chthchbng7">
    <w:name w:val="Chú thích bảng (7)_"/>
    <w:link w:val="Chthchbng70"/>
    <w:rsid w:val="00263A12"/>
    <w:rPr>
      <w:rFonts w:ascii="Arial" w:hAnsi="Arial" w:cs="Arial"/>
      <w:sz w:val="13"/>
      <w:szCs w:val="13"/>
      <w:shd w:val="clear" w:color="auto" w:fill="FFFFFF"/>
      <w:lang w:val="fr-FR" w:eastAsia="fr-FR"/>
    </w:rPr>
  </w:style>
  <w:style w:type="paragraph" w:customStyle="1" w:styleId="Chthchbng70">
    <w:name w:val="Chú thích bảng (7)"/>
    <w:basedOn w:val="Normal"/>
    <w:link w:val="Chthchbng7"/>
    <w:rsid w:val="00263A12"/>
    <w:pPr>
      <w:widowControl w:val="0"/>
      <w:shd w:val="clear" w:color="auto" w:fill="FFFFFF"/>
      <w:spacing w:after="0" w:line="218" w:lineRule="exact"/>
      <w:jc w:val="center"/>
    </w:pPr>
    <w:rPr>
      <w:rFonts w:ascii="Arial" w:hAnsi="Arial" w:cs="Arial"/>
      <w:sz w:val="13"/>
      <w:szCs w:val="13"/>
      <w:lang w:val="fr-FR" w:eastAsia="fr-FR"/>
    </w:rPr>
  </w:style>
  <w:style w:type="character" w:customStyle="1" w:styleId="Chthchbng8">
    <w:name w:val="Chú thích bảng (8)_"/>
    <w:link w:val="Chthchbng80"/>
    <w:rsid w:val="00263A12"/>
    <w:rPr>
      <w:rFonts w:ascii="Arial" w:hAnsi="Arial" w:cs="Arial"/>
      <w:sz w:val="13"/>
      <w:szCs w:val="13"/>
      <w:shd w:val="clear" w:color="auto" w:fill="FFFFFF"/>
      <w:lang w:val="fr-FR" w:eastAsia="fr-FR"/>
    </w:rPr>
  </w:style>
  <w:style w:type="paragraph" w:customStyle="1" w:styleId="Chthchbng80">
    <w:name w:val="Chú thích bảng (8)"/>
    <w:basedOn w:val="Normal"/>
    <w:link w:val="Chthchbng8"/>
    <w:rsid w:val="00263A12"/>
    <w:pPr>
      <w:widowControl w:val="0"/>
      <w:shd w:val="clear" w:color="auto" w:fill="FFFFFF"/>
      <w:spacing w:after="0" w:line="218" w:lineRule="exact"/>
      <w:jc w:val="both"/>
    </w:pPr>
    <w:rPr>
      <w:rFonts w:ascii="Arial" w:hAnsi="Arial" w:cs="Arial"/>
      <w:sz w:val="13"/>
      <w:szCs w:val="13"/>
      <w:lang w:val="fr-FR" w:eastAsia="fr-FR"/>
    </w:rPr>
  </w:style>
  <w:style w:type="character" w:customStyle="1" w:styleId="Chthchbng8Innghing">
    <w:name w:val="Chú thích bảng (8) + In nghiêng"/>
    <w:aliases w:val="Tỉ lệ 80%1"/>
    <w:rsid w:val="00263A12"/>
    <w:rPr>
      <w:rFonts w:ascii="Arial" w:hAnsi="Arial" w:cs="Arial"/>
      <w:i/>
      <w:iCs/>
      <w:w w:val="80"/>
      <w:sz w:val="13"/>
      <w:szCs w:val="13"/>
      <w:u w:val="none"/>
      <w:lang w:val="fr-FR" w:eastAsia="fr-FR"/>
    </w:rPr>
  </w:style>
  <w:style w:type="character" w:customStyle="1" w:styleId="Vnbnnidung26pt4">
    <w:name w:val="Văn bản nội dung (2) + 6 pt4"/>
    <w:aliases w:val="Chữ hoa nhỏ5,Giãn cách 0 pt43"/>
    <w:rsid w:val="00263A12"/>
    <w:rPr>
      <w:rFonts w:ascii="Arial" w:hAnsi="Arial" w:cs="Arial"/>
      <w:smallCaps/>
      <w:spacing w:val="0"/>
      <w:sz w:val="12"/>
      <w:szCs w:val="12"/>
      <w:u w:val="none"/>
      <w:lang w:val="fr-FR" w:eastAsia="fr-FR"/>
    </w:rPr>
  </w:style>
  <w:style w:type="character" w:customStyle="1" w:styleId="Vnbnnidung25pt3">
    <w:name w:val="Văn bản nội dung (2) + 5 pt3"/>
    <w:aliases w:val="In nghiêng22,Giãn cách 0 pt42"/>
    <w:rsid w:val="00263A12"/>
    <w:rPr>
      <w:rFonts w:ascii="Arial" w:hAnsi="Arial" w:cs="Arial"/>
      <w:i/>
      <w:iCs/>
      <w:spacing w:val="0"/>
      <w:sz w:val="10"/>
      <w:szCs w:val="10"/>
      <w:u w:val="none"/>
    </w:rPr>
  </w:style>
  <w:style w:type="character" w:customStyle="1" w:styleId="Vnbnnidung255pt3">
    <w:name w:val="Văn bản nội dung (2) + 5.5 pt3"/>
    <w:aliases w:val="Giãn cách -1 pt6"/>
    <w:rsid w:val="00263A12"/>
    <w:rPr>
      <w:rFonts w:ascii="Arial" w:hAnsi="Arial" w:cs="Arial"/>
      <w:spacing w:val="-20"/>
      <w:sz w:val="11"/>
      <w:szCs w:val="11"/>
      <w:u w:val="none"/>
      <w:lang w:val="fr-FR" w:eastAsia="fr-FR"/>
    </w:rPr>
  </w:style>
  <w:style w:type="character" w:customStyle="1" w:styleId="Vnbnnidung255pt2">
    <w:name w:val="Văn bản nội dung (2) + 5.5 pt2"/>
    <w:rsid w:val="00263A12"/>
    <w:rPr>
      <w:rFonts w:ascii="Arial" w:hAnsi="Arial" w:cs="Arial"/>
      <w:spacing w:val="-10"/>
      <w:sz w:val="11"/>
      <w:szCs w:val="11"/>
      <w:u w:val="none"/>
      <w:lang w:val="fr-FR" w:eastAsia="fr-FR"/>
    </w:rPr>
  </w:style>
  <w:style w:type="character" w:customStyle="1" w:styleId="Vnbnnidung24pt11">
    <w:name w:val="Văn bản nội dung (2) + 4 pt11"/>
    <w:aliases w:val="Giãn cách 0 pt41"/>
    <w:rsid w:val="00263A12"/>
    <w:rPr>
      <w:rFonts w:ascii="Arial" w:hAnsi="Arial" w:cs="Arial"/>
      <w:spacing w:val="0"/>
      <w:sz w:val="8"/>
      <w:szCs w:val="8"/>
      <w:u w:val="none"/>
    </w:rPr>
  </w:style>
  <w:style w:type="character" w:customStyle="1" w:styleId="Vnbnnidung2115pt">
    <w:name w:val="Văn bản nội dung (2) + 11.5 pt"/>
    <w:aliases w:val="In đậm28,Giãn cách -1 pt5"/>
    <w:rsid w:val="00263A12"/>
    <w:rPr>
      <w:rFonts w:ascii="Arial" w:hAnsi="Arial" w:cs="Arial"/>
      <w:b/>
      <w:bCs/>
      <w:spacing w:val="-30"/>
      <w:sz w:val="23"/>
      <w:szCs w:val="23"/>
      <w:u w:val="none"/>
      <w:lang w:val="fr-FR" w:eastAsia="fr-FR"/>
    </w:rPr>
  </w:style>
  <w:style w:type="character" w:customStyle="1" w:styleId="Vnbnnidung41">
    <w:name w:val="Văn bản nội dung (41)_"/>
    <w:link w:val="Vnbnnidung410"/>
    <w:rsid w:val="00263A12"/>
    <w:rPr>
      <w:rFonts w:ascii="Arial" w:hAnsi="Arial" w:cs="Arial"/>
      <w:sz w:val="13"/>
      <w:szCs w:val="13"/>
      <w:shd w:val="clear" w:color="auto" w:fill="FFFFFF"/>
      <w:lang w:val="fr-FR" w:eastAsia="fr-FR"/>
    </w:rPr>
  </w:style>
  <w:style w:type="paragraph" w:customStyle="1" w:styleId="Vnbnnidung410">
    <w:name w:val="Văn bản nội dung (41)"/>
    <w:basedOn w:val="Normal"/>
    <w:link w:val="Vnbnnidung41"/>
    <w:rsid w:val="00263A12"/>
    <w:pPr>
      <w:widowControl w:val="0"/>
      <w:shd w:val="clear" w:color="auto" w:fill="FFFFFF"/>
      <w:spacing w:after="0" w:line="190" w:lineRule="exact"/>
      <w:jc w:val="both"/>
    </w:pPr>
    <w:rPr>
      <w:rFonts w:ascii="Arial" w:hAnsi="Arial" w:cs="Arial"/>
      <w:sz w:val="13"/>
      <w:szCs w:val="13"/>
      <w:lang w:val="fr-FR" w:eastAsia="fr-FR"/>
    </w:rPr>
  </w:style>
  <w:style w:type="character" w:customStyle="1" w:styleId="Vnbnnidung41Chhoanh">
    <w:name w:val="Văn bản nội dung (41) + Chữ hoa nhỏ"/>
    <w:rsid w:val="00263A12"/>
    <w:rPr>
      <w:rFonts w:ascii="Arial" w:hAnsi="Arial" w:cs="Arial"/>
      <w:smallCaps/>
      <w:sz w:val="13"/>
      <w:szCs w:val="13"/>
      <w:u w:val="none"/>
      <w:lang w:val="fr-FR" w:eastAsia="fr-FR"/>
    </w:rPr>
  </w:style>
  <w:style w:type="character" w:customStyle="1" w:styleId="Vnbnnidung4175pt">
    <w:name w:val="Văn bản nội dung (41) + 7.5 pt"/>
    <w:aliases w:val="In đậm27"/>
    <w:rsid w:val="00263A12"/>
    <w:rPr>
      <w:rFonts w:ascii="Arial" w:hAnsi="Arial" w:cs="Arial"/>
      <w:b/>
      <w:bCs/>
      <w:sz w:val="15"/>
      <w:szCs w:val="15"/>
      <w:u w:val="none"/>
      <w:lang w:val="fr-FR" w:eastAsia="fr-FR"/>
    </w:rPr>
  </w:style>
  <w:style w:type="character" w:customStyle="1" w:styleId="Vnbnnidung3685pt">
    <w:name w:val="Văn bản nội dung (36) + 8.5 pt"/>
    <w:rsid w:val="00263A12"/>
    <w:rPr>
      <w:rFonts w:ascii="Arial" w:hAnsi="Arial" w:cs="Arial"/>
      <w:b/>
      <w:bCs/>
      <w:spacing w:val="0"/>
      <w:sz w:val="17"/>
      <w:szCs w:val="17"/>
      <w:u w:val="none"/>
      <w:lang w:val="en-US" w:eastAsia="en-US"/>
    </w:rPr>
  </w:style>
  <w:style w:type="character" w:customStyle="1" w:styleId="Vnbnnidung42">
    <w:name w:val="Văn bản nội dung (42)_"/>
    <w:link w:val="Vnbnnidung420"/>
    <w:rsid w:val="00263A12"/>
    <w:rPr>
      <w:rFonts w:ascii="Arial" w:hAnsi="Arial" w:cs="Arial"/>
      <w:sz w:val="12"/>
      <w:szCs w:val="12"/>
      <w:shd w:val="clear" w:color="auto" w:fill="FFFFFF"/>
    </w:rPr>
  </w:style>
  <w:style w:type="paragraph" w:customStyle="1" w:styleId="Vnbnnidung420">
    <w:name w:val="Văn bản nội dung (42)"/>
    <w:basedOn w:val="Normal"/>
    <w:link w:val="Vnbnnidung42"/>
    <w:rsid w:val="00263A12"/>
    <w:pPr>
      <w:widowControl w:val="0"/>
      <w:shd w:val="clear" w:color="auto" w:fill="FFFFFF"/>
      <w:spacing w:after="360" w:line="240" w:lineRule="atLeast"/>
    </w:pPr>
    <w:rPr>
      <w:rFonts w:ascii="Arial" w:hAnsi="Arial" w:cs="Arial"/>
      <w:sz w:val="12"/>
      <w:szCs w:val="12"/>
      <w:lang w:val="en-US"/>
    </w:rPr>
  </w:style>
  <w:style w:type="character" w:customStyle="1" w:styleId="Chthchbng9">
    <w:name w:val="Chú thích bảng (9)_"/>
    <w:link w:val="Chthchbng90"/>
    <w:rsid w:val="00263A12"/>
    <w:rPr>
      <w:rFonts w:ascii="Arial" w:hAnsi="Arial" w:cs="Arial"/>
      <w:sz w:val="12"/>
      <w:szCs w:val="12"/>
      <w:shd w:val="clear" w:color="auto" w:fill="FFFFFF"/>
    </w:rPr>
  </w:style>
  <w:style w:type="paragraph" w:customStyle="1" w:styleId="Chthchbng90">
    <w:name w:val="Chú thích bảng (9)"/>
    <w:basedOn w:val="Normal"/>
    <w:link w:val="Chthchbng9"/>
    <w:rsid w:val="00263A12"/>
    <w:pPr>
      <w:widowControl w:val="0"/>
      <w:shd w:val="clear" w:color="auto" w:fill="FFFFFF"/>
      <w:spacing w:after="0" w:line="190" w:lineRule="exact"/>
    </w:pPr>
    <w:rPr>
      <w:rFonts w:ascii="Arial" w:hAnsi="Arial" w:cs="Arial"/>
      <w:sz w:val="12"/>
      <w:szCs w:val="12"/>
      <w:lang w:val="en-US"/>
    </w:rPr>
  </w:style>
  <w:style w:type="character" w:customStyle="1" w:styleId="Chthchbng95pt">
    <w:name w:val="Chú thích bảng (9) + 5 pt"/>
    <w:aliases w:val="In nghiêng21,Tỉ lệ 150%2"/>
    <w:rsid w:val="00263A12"/>
    <w:rPr>
      <w:rFonts w:ascii="Arial" w:hAnsi="Arial" w:cs="Arial"/>
      <w:i/>
      <w:iCs/>
      <w:w w:val="150"/>
      <w:sz w:val="10"/>
      <w:szCs w:val="10"/>
      <w:u w:val="none"/>
    </w:rPr>
  </w:style>
  <w:style w:type="character" w:customStyle="1" w:styleId="Chthchbng10">
    <w:name w:val="Chú thích bảng (10)_"/>
    <w:link w:val="Chthchbng100"/>
    <w:rsid w:val="00263A12"/>
    <w:rPr>
      <w:rFonts w:ascii="Arial" w:hAnsi="Arial" w:cs="Arial"/>
      <w:b/>
      <w:bCs/>
      <w:i/>
      <w:iCs/>
      <w:sz w:val="14"/>
      <w:szCs w:val="14"/>
      <w:shd w:val="clear" w:color="auto" w:fill="FFFFFF"/>
    </w:rPr>
  </w:style>
  <w:style w:type="paragraph" w:customStyle="1" w:styleId="Chthchbng100">
    <w:name w:val="Chú thích bảng (10)"/>
    <w:basedOn w:val="Normal"/>
    <w:link w:val="Chthchbng10"/>
    <w:rsid w:val="00263A12"/>
    <w:pPr>
      <w:widowControl w:val="0"/>
      <w:shd w:val="clear" w:color="auto" w:fill="FFFFFF"/>
      <w:spacing w:after="0" w:line="190" w:lineRule="exact"/>
      <w:jc w:val="both"/>
    </w:pPr>
    <w:rPr>
      <w:rFonts w:ascii="Arial" w:hAnsi="Arial" w:cs="Arial"/>
      <w:b/>
      <w:bCs/>
      <w:i/>
      <w:iCs/>
      <w:sz w:val="14"/>
      <w:szCs w:val="14"/>
      <w:lang w:val="en-US"/>
    </w:rPr>
  </w:style>
  <w:style w:type="character" w:customStyle="1" w:styleId="Chthchbng10Khnginm">
    <w:name w:val="Chú thích bảng (10) + Không in đậm"/>
    <w:aliases w:val="Không in nghiêng8"/>
    <w:rsid w:val="00263A12"/>
    <w:rPr>
      <w:rFonts w:ascii="Arial" w:hAnsi="Arial" w:cs="Arial"/>
      <w:b/>
      <w:bCs/>
      <w:i/>
      <w:iCs/>
      <w:spacing w:val="0"/>
      <w:sz w:val="14"/>
      <w:szCs w:val="14"/>
      <w:u w:val="none"/>
    </w:rPr>
  </w:style>
  <w:style w:type="character" w:customStyle="1" w:styleId="Vnbnnidung24pt10">
    <w:name w:val="Văn bản nội dung (2) + 4 pt10"/>
    <w:aliases w:val="In đậm26,Giãn cách 0 pt40"/>
    <w:rsid w:val="00263A12"/>
    <w:rPr>
      <w:rFonts w:ascii="Arial" w:hAnsi="Arial" w:cs="Arial"/>
      <w:b/>
      <w:bCs/>
      <w:spacing w:val="0"/>
      <w:sz w:val="8"/>
      <w:szCs w:val="8"/>
      <w:u w:val="none"/>
    </w:rPr>
  </w:style>
  <w:style w:type="character" w:customStyle="1" w:styleId="Vnbnnidung24pt9">
    <w:name w:val="Văn bản nội dung (2) + 4 pt9"/>
    <w:aliases w:val="In nghiêng20,Giãn cách 0 pt39"/>
    <w:rsid w:val="00263A12"/>
    <w:rPr>
      <w:rFonts w:ascii="Arial" w:hAnsi="Arial" w:cs="Arial"/>
      <w:i/>
      <w:iCs/>
      <w:spacing w:val="0"/>
      <w:sz w:val="8"/>
      <w:szCs w:val="8"/>
      <w:u w:val="none"/>
    </w:rPr>
  </w:style>
  <w:style w:type="character" w:customStyle="1" w:styleId="Vnbnnidung213pt">
    <w:name w:val="Văn bản nội dung (2) + 13 pt"/>
    <w:rsid w:val="00263A12"/>
    <w:rPr>
      <w:rFonts w:ascii="Arial" w:hAnsi="Arial" w:cs="Arial"/>
      <w:spacing w:val="-10"/>
      <w:sz w:val="26"/>
      <w:szCs w:val="26"/>
      <w:u w:val="none"/>
    </w:rPr>
  </w:style>
  <w:style w:type="character" w:customStyle="1" w:styleId="Vnbnnidung216pt">
    <w:name w:val="Văn bản nội dung (2) + 16 pt"/>
    <w:aliases w:val="In đậm25,In nghiêng19,Giãn cách 0 pt38"/>
    <w:rsid w:val="00263A12"/>
    <w:rPr>
      <w:rFonts w:ascii="Arial" w:hAnsi="Arial" w:cs="Arial"/>
      <w:b/>
      <w:bCs/>
      <w:i/>
      <w:iCs/>
      <w:spacing w:val="0"/>
      <w:sz w:val="32"/>
      <w:szCs w:val="32"/>
      <w:u w:val="none"/>
    </w:rPr>
  </w:style>
  <w:style w:type="character" w:customStyle="1" w:styleId="Vnbnnidung3685pt1">
    <w:name w:val="Văn bản nội dung (36) + 8.5 pt1"/>
    <w:aliases w:val="Không in đậm11,In nghiêng18,Giãn cách 2 pt"/>
    <w:rsid w:val="00263A12"/>
    <w:rPr>
      <w:rFonts w:ascii="Arial" w:hAnsi="Arial" w:cs="Arial"/>
      <w:b/>
      <w:bCs/>
      <w:i/>
      <w:iCs/>
      <w:spacing w:val="50"/>
      <w:sz w:val="17"/>
      <w:szCs w:val="17"/>
      <w:u w:val="none"/>
    </w:rPr>
  </w:style>
  <w:style w:type="character" w:customStyle="1" w:styleId="Vnbnnidung367pt">
    <w:name w:val="Văn bản nội dung (36) + 7 pt"/>
    <w:aliases w:val="Không in đậm10"/>
    <w:rsid w:val="00263A12"/>
    <w:rPr>
      <w:rFonts w:ascii="Arial" w:hAnsi="Arial" w:cs="Arial"/>
      <w:b/>
      <w:bCs/>
      <w:sz w:val="14"/>
      <w:szCs w:val="14"/>
      <w:u w:val="none"/>
    </w:rPr>
  </w:style>
  <w:style w:type="character" w:customStyle="1" w:styleId="Vnbnnidung366pt">
    <w:name w:val="Văn bản nội dung (36) + 6 pt"/>
    <w:aliases w:val="Không in đậm9"/>
    <w:rsid w:val="00263A12"/>
    <w:rPr>
      <w:rFonts w:ascii="Arial" w:hAnsi="Arial" w:cs="Arial"/>
      <w:b/>
      <w:bCs/>
      <w:sz w:val="12"/>
      <w:szCs w:val="12"/>
      <w:u w:val="none"/>
    </w:rPr>
  </w:style>
  <w:style w:type="character" w:customStyle="1" w:styleId="Vnbnnidung365pt">
    <w:name w:val="Văn bản nội dung (36) + 5 pt"/>
    <w:aliases w:val="Không in đậm8"/>
    <w:rsid w:val="00263A12"/>
    <w:rPr>
      <w:rFonts w:ascii="Arial" w:hAnsi="Arial" w:cs="Arial"/>
      <w:b/>
      <w:bCs/>
      <w:sz w:val="10"/>
      <w:szCs w:val="10"/>
      <w:u w:val="none"/>
      <w:lang w:val="es-ES_tradnl" w:eastAsia="es-ES_tradnl"/>
    </w:rPr>
  </w:style>
  <w:style w:type="character" w:customStyle="1" w:styleId="Vnbnnidung367pt1">
    <w:name w:val="Văn bản nội dung (36) + 7 pt1"/>
    <w:aliases w:val="Không in đậm7"/>
    <w:rsid w:val="00263A12"/>
    <w:rPr>
      <w:rFonts w:ascii="Arial" w:hAnsi="Arial" w:cs="Arial"/>
      <w:b/>
      <w:bCs/>
      <w:spacing w:val="0"/>
      <w:sz w:val="14"/>
      <w:szCs w:val="14"/>
      <w:u w:val="none"/>
    </w:rPr>
  </w:style>
  <w:style w:type="character" w:customStyle="1" w:styleId="Vnbnnidung350">
    <w:name w:val="Văn bản nội dung (35)"/>
    <w:rsid w:val="00263A12"/>
    <w:rPr>
      <w:rFonts w:ascii="Arial" w:hAnsi="Arial" w:cs="Arial"/>
      <w:spacing w:val="0"/>
      <w:sz w:val="13"/>
      <w:szCs w:val="13"/>
      <w:u w:val="none"/>
      <w:lang w:val="en-US" w:eastAsia="en-US"/>
    </w:rPr>
  </w:style>
  <w:style w:type="character" w:customStyle="1" w:styleId="Vnbnnidung35Gincch0pt">
    <w:name w:val="Văn bản nội dung (35) + Giãn cách 0 pt"/>
    <w:rsid w:val="00263A12"/>
    <w:rPr>
      <w:rFonts w:ascii="Arial" w:hAnsi="Arial" w:cs="Arial"/>
      <w:spacing w:val="-10"/>
      <w:sz w:val="13"/>
      <w:szCs w:val="13"/>
      <w:u w:val="none"/>
      <w:lang w:val="en-US" w:eastAsia="en-US"/>
    </w:rPr>
  </w:style>
  <w:style w:type="character" w:customStyle="1" w:styleId="Vnbnnidung35Chhoanh">
    <w:name w:val="Văn bản nội dung (35) + Chữ hoa nhỏ"/>
    <w:rsid w:val="00263A12"/>
    <w:rPr>
      <w:rFonts w:ascii="Arial" w:hAnsi="Arial" w:cs="Arial"/>
      <w:smallCaps/>
      <w:spacing w:val="0"/>
      <w:sz w:val="13"/>
      <w:szCs w:val="13"/>
      <w:u w:val="none"/>
      <w:lang w:val="en-US" w:eastAsia="en-US"/>
    </w:rPr>
  </w:style>
  <w:style w:type="character" w:customStyle="1" w:styleId="Vnbnnidung368pt1">
    <w:name w:val="Văn bản nội dung (36) + 8 pt1"/>
    <w:aliases w:val="Giãn cách 0 pt37"/>
    <w:rsid w:val="00263A12"/>
    <w:rPr>
      <w:rFonts w:ascii="Arial" w:hAnsi="Arial" w:cs="Arial"/>
      <w:b/>
      <w:bCs/>
      <w:spacing w:val="-10"/>
      <w:sz w:val="16"/>
      <w:szCs w:val="16"/>
      <w:u w:val="none"/>
      <w:lang w:val="en-US" w:eastAsia="en-US"/>
    </w:rPr>
  </w:style>
  <w:style w:type="character" w:customStyle="1" w:styleId="Vnbnnidung17Inm">
    <w:name w:val="Văn bản nội dung (17) + In đậm"/>
    <w:aliases w:val="In nghiêng17"/>
    <w:rsid w:val="00263A12"/>
    <w:rPr>
      <w:rFonts w:ascii="Arial" w:hAnsi="Arial" w:cs="Arial"/>
      <w:b/>
      <w:bCs/>
      <w:i/>
      <w:iCs/>
      <w:sz w:val="15"/>
      <w:szCs w:val="15"/>
      <w:u w:val="none"/>
      <w:lang w:val="en-US" w:eastAsia="en-US"/>
    </w:rPr>
  </w:style>
  <w:style w:type="character" w:customStyle="1" w:styleId="Vnbnnidung170">
    <w:name w:val="Văn bản nội dung (17)"/>
    <w:rsid w:val="00263A12"/>
    <w:rPr>
      <w:rFonts w:ascii="Arial" w:hAnsi="Arial" w:cs="Arial"/>
      <w:spacing w:val="0"/>
      <w:sz w:val="15"/>
      <w:szCs w:val="15"/>
      <w:u w:val="none"/>
      <w:lang w:val="en-US" w:eastAsia="en-US"/>
    </w:rPr>
  </w:style>
  <w:style w:type="character" w:customStyle="1" w:styleId="Vnbnnidung1765pt">
    <w:name w:val="Văn bản nội dung (17) + 6.5 pt"/>
    <w:aliases w:val="In đậm24"/>
    <w:rsid w:val="00263A12"/>
    <w:rPr>
      <w:rFonts w:ascii="Arial" w:hAnsi="Arial" w:cs="Arial"/>
      <w:b/>
      <w:bCs/>
      <w:sz w:val="13"/>
      <w:szCs w:val="13"/>
      <w:u w:val="none"/>
      <w:lang w:val="en-US" w:eastAsia="en-US"/>
    </w:rPr>
  </w:style>
  <w:style w:type="character" w:customStyle="1" w:styleId="Vnbnnidung265pt3">
    <w:name w:val="Văn bản nội dung (2) + 6.5 pt3"/>
    <w:aliases w:val="In đậm23,Giãn cách 0 pt36"/>
    <w:rsid w:val="00263A12"/>
    <w:rPr>
      <w:rFonts w:ascii="Arial" w:hAnsi="Arial" w:cs="Arial"/>
      <w:b/>
      <w:bCs/>
      <w:spacing w:val="0"/>
      <w:sz w:val="13"/>
      <w:szCs w:val="13"/>
      <w:u w:val="none"/>
    </w:rPr>
  </w:style>
  <w:style w:type="character" w:customStyle="1" w:styleId="Vnbnnidung25pt2">
    <w:name w:val="Văn bản nội dung (2) + 5 pt2"/>
    <w:aliases w:val="In đậm22,Giãn cách 0 pt35"/>
    <w:rsid w:val="00263A12"/>
    <w:rPr>
      <w:rFonts w:ascii="Arial" w:hAnsi="Arial" w:cs="Arial"/>
      <w:b/>
      <w:bCs/>
      <w:spacing w:val="0"/>
      <w:sz w:val="10"/>
      <w:szCs w:val="10"/>
      <w:u w:val="none"/>
      <w:lang w:val="en-US" w:eastAsia="en-US"/>
    </w:rPr>
  </w:style>
  <w:style w:type="character" w:customStyle="1" w:styleId="Vnbnnidung265pt2">
    <w:name w:val="Văn bản nội dung (2) + 6.5 pt2"/>
    <w:aliases w:val="In đậm21,Chữ hoa nhỏ4,Giãn cách 0 pt34"/>
    <w:rsid w:val="00263A12"/>
    <w:rPr>
      <w:rFonts w:ascii="Arial" w:hAnsi="Arial" w:cs="Arial"/>
      <w:b/>
      <w:bCs/>
      <w:smallCaps/>
      <w:spacing w:val="0"/>
      <w:sz w:val="13"/>
      <w:szCs w:val="13"/>
      <w:u w:val="none"/>
      <w:lang w:val="en-US" w:eastAsia="en-US"/>
    </w:rPr>
  </w:style>
  <w:style w:type="character" w:customStyle="1" w:styleId="Vnbnnidung275pt5">
    <w:name w:val="Văn bản nội dung (2) + 7.5 pt5"/>
    <w:aliases w:val="In đậm20,Giãn cách 0 pt33"/>
    <w:rsid w:val="00263A12"/>
    <w:rPr>
      <w:rFonts w:ascii="Arial" w:hAnsi="Arial" w:cs="Arial"/>
      <w:b/>
      <w:bCs/>
      <w:spacing w:val="0"/>
      <w:sz w:val="15"/>
      <w:szCs w:val="15"/>
      <w:u w:val="none"/>
      <w:lang w:val="en-US" w:eastAsia="en-US"/>
    </w:rPr>
  </w:style>
  <w:style w:type="character" w:customStyle="1" w:styleId="Vnbnnidung24pt8">
    <w:name w:val="Văn bản nội dung (2) + 4 pt8"/>
    <w:aliases w:val="Chữ hoa nhỏ3,Tỉ lệ 300%2"/>
    <w:rsid w:val="00263A12"/>
    <w:rPr>
      <w:rFonts w:ascii="Arial" w:hAnsi="Arial" w:cs="Arial"/>
      <w:smallCaps/>
      <w:spacing w:val="-10"/>
      <w:w w:val="300"/>
      <w:sz w:val="8"/>
      <w:szCs w:val="8"/>
      <w:u w:val="none"/>
      <w:lang w:val="en-US" w:eastAsia="en-US"/>
    </w:rPr>
  </w:style>
  <w:style w:type="character" w:customStyle="1" w:styleId="Vnbnnidung24pt7">
    <w:name w:val="Văn bản nội dung (2) + 4 pt7"/>
    <w:aliases w:val="Tỉ lệ 300%1"/>
    <w:rsid w:val="00263A12"/>
    <w:rPr>
      <w:rFonts w:ascii="Arial" w:hAnsi="Arial" w:cs="Arial"/>
      <w:spacing w:val="-10"/>
      <w:w w:val="300"/>
      <w:sz w:val="8"/>
      <w:szCs w:val="8"/>
      <w:u w:val="none"/>
      <w:lang w:val="en-US" w:eastAsia="en-US"/>
    </w:rPr>
  </w:style>
  <w:style w:type="character" w:customStyle="1" w:styleId="Vnbnnidung275pt4">
    <w:name w:val="Văn bản nội dung (2) + 7.5 pt4"/>
    <w:aliases w:val="In đậm19,In nghiêng16,Giãn cách 0 pt32"/>
    <w:rsid w:val="00263A12"/>
    <w:rPr>
      <w:rFonts w:ascii="Arial" w:hAnsi="Arial" w:cs="Arial"/>
      <w:b/>
      <w:bCs/>
      <w:i/>
      <w:iCs/>
      <w:spacing w:val="0"/>
      <w:sz w:val="15"/>
      <w:szCs w:val="15"/>
      <w:u w:val="none"/>
      <w:lang w:val="en-US" w:eastAsia="en-US"/>
    </w:rPr>
  </w:style>
  <w:style w:type="character" w:customStyle="1" w:styleId="Vnbnnidung265pt1">
    <w:name w:val="Văn bản nội dung (2) + 6.5 pt1"/>
    <w:aliases w:val="Giãn cách 0 pt31"/>
    <w:rsid w:val="00263A12"/>
    <w:rPr>
      <w:rFonts w:ascii="Arial" w:hAnsi="Arial" w:cs="Arial"/>
      <w:spacing w:val="0"/>
      <w:sz w:val="13"/>
      <w:szCs w:val="13"/>
      <w:u w:val="none"/>
      <w:lang w:val="en-US" w:eastAsia="en-US"/>
    </w:rPr>
  </w:style>
  <w:style w:type="character" w:customStyle="1" w:styleId="Vnbnnidung24pt6">
    <w:name w:val="Văn bản nội dung (2) + 4 pt6"/>
    <w:aliases w:val="In nghiêng15,Giãn cách 0 pt30"/>
    <w:rsid w:val="00263A12"/>
    <w:rPr>
      <w:rFonts w:ascii="Arial" w:hAnsi="Arial" w:cs="Arial"/>
      <w:i/>
      <w:iCs/>
      <w:spacing w:val="0"/>
      <w:sz w:val="8"/>
      <w:szCs w:val="8"/>
      <w:u w:val="none"/>
      <w:lang w:val="en-US" w:eastAsia="en-US"/>
    </w:rPr>
  </w:style>
  <w:style w:type="character" w:customStyle="1" w:styleId="Vnbnnidung213pt2">
    <w:name w:val="Văn bản nội dung (2) + 13 pt2"/>
    <w:rsid w:val="00263A12"/>
    <w:rPr>
      <w:rFonts w:ascii="Arial" w:hAnsi="Arial" w:cs="Arial"/>
      <w:spacing w:val="-10"/>
      <w:sz w:val="26"/>
      <w:szCs w:val="26"/>
      <w:u w:val="none"/>
      <w:lang w:val="en-US" w:eastAsia="en-US"/>
    </w:rPr>
  </w:style>
  <w:style w:type="character" w:customStyle="1" w:styleId="Vnbnnidung39Inm1">
    <w:name w:val="Văn bản nội dung (39) + In đậm1"/>
    <w:aliases w:val="In nghiêng14,Giãn cách -1 pt4"/>
    <w:rsid w:val="00263A12"/>
    <w:rPr>
      <w:rFonts w:ascii="Arial" w:hAnsi="Arial" w:cs="Arial"/>
      <w:b/>
      <w:bCs/>
      <w:i/>
      <w:iCs/>
      <w:spacing w:val="-20"/>
      <w:sz w:val="14"/>
      <w:szCs w:val="14"/>
      <w:u w:val="none"/>
      <w:lang w:val="en-US" w:eastAsia="en-US"/>
    </w:rPr>
  </w:style>
  <w:style w:type="character" w:customStyle="1" w:styleId="Vnbnnidung390">
    <w:name w:val="Văn bản nội dung (39)"/>
    <w:rsid w:val="00263A12"/>
    <w:rPr>
      <w:rFonts w:ascii="Arial" w:hAnsi="Arial" w:cs="Arial"/>
      <w:spacing w:val="0"/>
      <w:sz w:val="14"/>
      <w:szCs w:val="14"/>
      <w:u w:val="none"/>
      <w:lang w:val="en-US" w:eastAsia="en-US"/>
    </w:rPr>
  </w:style>
  <w:style w:type="character" w:customStyle="1" w:styleId="Vnbnnidung39Chhoanh">
    <w:name w:val="Văn bản nội dung (39) + Chữ hoa nhỏ"/>
    <w:rsid w:val="00263A12"/>
    <w:rPr>
      <w:rFonts w:ascii="Arial" w:hAnsi="Arial" w:cs="Arial"/>
      <w:smallCaps/>
      <w:spacing w:val="0"/>
      <w:sz w:val="14"/>
      <w:szCs w:val="14"/>
      <w:u w:val="none"/>
      <w:lang w:val="en-US" w:eastAsia="en-US"/>
    </w:rPr>
  </w:style>
  <w:style w:type="character" w:customStyle="1" w:styleId="Vnbnnidung202">
    <w:name w:val="Văn bản nội dung (20)"/>
    <w:rsid w:val="00263A12"/>
    <w:rPr>
      <w:rFonts w:ascii="Arial" w:hAnsi="Arial" w:cs="Arial"/>
      <w:b/>
      <w:bCs/>
      <w:spacing w:val="0"/>
      <w:sz w:val="15"/>
      <w:szCs w:val="15"/>
      <w:u w:val="none"/>
    </w:rPr>
  </w:style>
  <w:style w:type="character" w:customStyle="1" w:styleId="Vnbnnidung16Chhoanh">
    <w:name w:val="Văn bản nội dung (16) + Chữ hoa nhỏ"/>
    <w:rsid w:val="00263A12"/>
    <w:rPr>
      <w:rFonts w:ascii="Arial" w:hAnsi="Arial" w:cs="Arial"/>
      <w:b/>
      <w:bCs/>
      <w:smallCaps/>
      <w:sz w:val="16"/>
      <w:szCs w:val="16"/>
      <w:u w:val="none"/>
      <w:lang w:val="en-US" w:eastAsia="en-US"/>
    </w:rPr>
  </w:style>
  <w:style w:type="character" w:customStyle="1" w:styleId="Vnbnnidung1665pt">
    <w:name w:val="Văn bản nội dung (16) + 6.5 pt"/>
    <w:rsid w:val="00263A12"/>
    <w:rPr>
      <w:rFonts w:ascii="Arial" w:hAnsi="Arial" w:cs="Arial"/>
      <w:b/>
      <w:bCs/>
      <w:sz w:val="13"/>
      <w:szCs w:val="13"/>
      <w:u w:val="none"/>
      <w:lang w:val="en-US" w:eastAsia="en-US"/>
    </w:rPr>
  </w:style>
  <w:style w:type="character" w:customStyle="1" w:styleId="Vnbnnidung3975pt">
    <w:name w:val="Văn bản nội dung (39) + 7.5 pt"/>
    <w:aliases w:val="In đậm18"/>
    <w:rsid w:val="00263A12"/>
    <w:rPr>
      <w:rFonts w:ascii="Arial" w:hAnsi="Arial" w:cs="Arial"/>
      <w:b/>
      <w:bCs/>
      <w:spacing w:val="0"/>
      <w:sz w:val="15"/>
      <w:szCs w:val="15"/>
      <w:u w:val="none"/>
      <w:lang w:val="en-US" w:eastAsia="en-US"/>
    </w:rPr>
  </w:style>
  <w:style w:type="character" w:customStyle="1" w:styleId="Chthchbng3Chhoanh">
    <w:name w:val="Chú thích bảng (3) + Chữ hoa nhỏ"/>
    <w:rsid w:val="00263A12"/>
    <w:rPr>
      <w:rFonts w:ascii="Arial" w:hAnsi="Arial" w:cs="Arial"/>
      <w:b/>
      <w:bCs/>
      <w:smallCaps/>
      <w:sz w:val="13"/>
      <w:szCs w:val="13"/>
      <w:u w:val="none"/>
    </w:rPr>
  </w:style>
  <w:style w:type="character" w:customStyle="1" w:styleId="Chthchbng11">
    <w:name w:val="Chú thích bảng (11)_"/>
    <w:link w:val="Chthchbng110"/>
    <w:rsid w:val="00263A12"/>
    <w:rPr>
      <w:rFonts w:ascii="Arial" w:hAnsi="Arial" w:cs="Arial"/>
      <w:b/>
      <w:bCs/>
      <w:i/>
      <w:iCs/>
      <w:sz w:val="15"/>
      <w:szCs w:val="15"/>
      <w:shd w:val="clear" w:color="auto" w:fill="FFFFFF"/>
    </w:rPr>
  </w:style>
  <w:style w:type="paragraph" w:customStyle="1" w:styleId="Chthchbng110">
    <w:name w:val="Chú thích bảng (11)"/>
    <w:basedOn w:val="Normal"/>
    <w:link w:val="Chthchbng11"/>
    <w:rsid w:val="00263A12"/>
    <w:pPr>
      <w:widowControl w:val="0"/>
      <w:shd w:val="clear" w:color="auto" w:fill="FFFFFF"/>
      <w:spacing w:after="0" w:line="237" w:lineRule="exact"/>
      <w:jc w:val="both"/>
    </w:pPr>
    <w:rPr>
      <w:rFonts w:ascii="Arial" w:hAnsi="Arial" w:cs="Arial"/>
      <w:b/>
      <w:bCs/>
      <w:i/>
      <w:iCs/>
      <w:sz w:val="15"/>
      <w:szCs w:val="15"/>
      <w:lang w:val="en-US"/>
    </w:rPr>
  </w:style>
  <w:style w:type="character" w:customStyle="1" w:styleId="Chthchbng1165pt">
    <w:name w:val="Chú thích bảng (11) + 6.5 pt"/>
    <w:aliases w:val="Không in nghiêng7"/>
    <w:rsid w:val="00263A12"/>
    <w:rPr>
      <w:rFonts w:ascii="Arial" w:hAnsi="Arial" w:cs="Arial"/>
      <w:b/>
      <w:bCs/>
      <w:i/>
      <w:iCs/>
      <w:sz w:val="13"/>
      <w:szCs w:val="13"/>
      <w:u w:val="none"/>
    </w:rPr>
  </w:style>
  <w:style w:type="character" w:customStyle="1" w:styleId="Chthchbng11Khnginnghing">
    <w:name w:val="Chú thích bảng (11) + Không in nghiêng"/>
    <w:aliases w:val="Giãn cách 1 pt1"/>
    <w:rsid w:val="00263A12"/>
    <w:rPr>
      <w:rFonts w:ascii="Arial" w:hAnsi="Arial" w:cs="Arial"/>
      <w:b/>
      <w:bCs/>
      <w:i/>
      <w:iCs/>
      <w:spacing w:val="20"/>
      <w:sz w:val="15"/>
      <w:szCs w:val="15"/>
      <w:u w:val="none"/>
    </w:rPr>
  </w:style>
  <w:style w:type="character" w:customStyle="1" w:styleId="Chthchbng118pt">
    <w:name w:val="Chú thích bảng (11) + 8 pt"/>
    <w:aliases w:val="Không in đậm6"/>
    <w:rsid w:val="00263A12"/>
    <w:rPr>
      <w:rFonts w:ascii="Arial" w:hAnsi="Arial" w:cs="Arial"/>
      <w:b/>
      <w:bCs/>
      <w:i/>
      <w:iCs/>
      <w:sz w:val="16"/>
      <w:szCs w:val="16"/>
      <w:u w:val="none"/>
    </w:rPr>
  </w:style>
  <w:style w:type="character" w:customStyle="1" w:styleId="Vnbnnidung26pt3">
    <w:name w:val="Văn bản nội dung (2) + 6 pt3"/>
    <w:aliases w:val="Giãn cách 0 pt29"/>
    <w:rsid w:val="00263A12"/>
    <w:rPr>
      <w:rFonts w:ascii="Arial" w:hAnsi="Arial" w:cs="Arial"/>
      <w:spacing w:val="0"/>
      <w:sz w:val="12"/>
      <w:szCs w:val="12"/>
      <w:u w:val="none"/>
    </w:rPr>
  </w:style>
  <w:style w:type="character" w:customStyle="1" w:styleId="Vnbnnidung25pt1">
    <w:name w:val="Văn bản nội dung (2) + 5 pt1"/>
    <w:aliases w:val="In nghiêng13,Giãn cách 0 pt28,Tỉ lệ 150%1"/>
    <w:rsid w:val="00263A12"/>
    <w:rPr>
      <w:rFonts w:ascii="Arial" w:hAnsi="Arial" w:cs="Arial"/>
      <w:i/>
      <w:iCs/>
      <w:spacing w:val="0"/>
      <w:w w:val="150"/>
      <w:sz w:val="10"/>
      <w:szCs w:val="10"/>
      <w:u w:val="none"/>
    </w:rPr>
  </w:style>
  <w:style w:type="character" w:customStyle="1" w:styleId="Vnbnnidung26pt2">
    <w:name w:val="Văn bản nội dung (2) + 6 pt2"/>
    <w:aliases w:val="Chữ hoa nhỏ2,Giãn cách 0 pt27"/>
    <w:rsid w:val="00263A12"/>
    <w:rPr>
      <w:rFonts w:ascii="Arial" w:hAnsi="Arial" w:cs="Arial"/>
      <w:smallCaps/>
      <w:spacing w:val="0"/>
      <w:sz w:val="12"/>
      <w:szCs w:val="12"/>
      <w:u w:val="none"/>
    </w:rPr>
  </w:style>
  <w:style w:type="character" w:customStyle="1" w:styleId="Vnbnnidung26pt1">
    <w:name w:val="Văn bản nội dung (2) + 6 pt1"/>
    <w:aliases w:val="Giãn cách 0 pt26"/>
    <w:rsid w:val="00263A12"/>
    <w:rPr>
      <w:rFonts w:ascii="Arial" w:hAnsi="Arial" w:cs="Arial"/>
      <w:spacing w:val="0"/>
      <w:sz w:val="12"/>
      <w:szCs w:val="12"/>
      <w:u w:val="none"/>
    </w:rPr>
  </w:style>
  <w:style w:type="character" w:customStyle="1" w:styleId="Vnbnnidung24pt5">
    <w:name w:val="Văn bản nội dung (2) + 4 pt5"/>
    <w:aliases w:val="Giãn cách 0 pt25"/>
    <w:rsid w:val="00263A12"/>
    <w:rPr>
      <w:rFonts w:ascii="Arial" w:hAnsi="Arial" w:cs="Arial"/>
      <w:spacing w:val="0"/>
      <w:sz w:val="8"/>
      <w:szCs w:val="8"/>
      <w:u w:val="none"/>
    </w:rPr>
  </w:style>
  <w:style w:type="character" w:customStyle="1" w:styleId="Vnbnnidung275pt3">
    <w:name w:val="Văn bản nội dung (2) + 7.5 pt3"/>
    <w:aliases w:val="In đậm17,Giãn cách 0 pt24"/>
    <w:rsid w:val="00263A12"/>
    <w:rPr>
      <w:rFonts w:ascii="Arial" w:hAnsi="Arial" w:cs="Arial"/>
      <w:b/>
      <w:bCs/>
      <w:spacing w:val="0"/>
      <w:sz w:val="15"/>
      <w:szCs w:val="15"/>
      <w:u w:val="none"/>
    </w:rPr>
  </w:style>
  <w:style w:type="character" w:customStyle="1" w:styleId="Vnbnnidung24pt4">
    <w:name w:val="Văn bản nội dung (2) + 4 pt4"/>
    <w:aliases w:val="Giãn cách 0 pt23"/>
    <w:rsid w:val="00263A12"/>
    <w:rPr>
      <w:rFonts w:ascii="Arial" w:hAnsi="Arial" w:cs="Arial"/>
      <w:spacing w:val="0"/>
      <w:sz w:val="8"/>
      <w:szCs w:val="8"/>
      <w:u w:val="none"/>
    </w:rPr>
  </w:style>
  <w:style w:type="character" w:customStyle="1" w:styleId="Vnbnnidung210pt2">
    <w:name w:val="Văn bản nội dung (2) + 10 pt2"/>
    <w:aliases w:val="Giãn cách 0 pt22"/>
    <w:rsid w:val="00263A12"/>
    <w:rPr>
      <w:rFonts w:ascii="Arial" w:hAnsi="Arial" w:cs="Arial"/>
      <w:spacing w:val="0"/>
      <w:sz w:val="20"/>
      <w:szCs w:val="20"/>
      <w:u w:val="none"/>
    </w:rPr>
  </w:style>
  <w:style w:type="character" w:customStyle="1" w:styleId="Vnbnnidung2Inm1">
    <w:name w:val="Văn bản nội dung (2) + In đậm1"/>
    <w:rsid w:val="00263A12"/>
    <w:rPr>
      <w:rFonts w:ascii="Arial" w:hAnsi="Arial" w:cs="Arial"/>
      <w:b/>
      <w:bCs/>
      <w:spacing w:val="-10"/>
      <w:sz w:val="24"/>
      <w:szCs w:val="24"/>
      <w:u w:val="none"/>
    </w:rPr>
  </w:style>
  <w:style w:type="character" w:customStyle="1" w:styleId="Chthchbng0">
    <w:name w:val="Chú thích bảng"/>
    <w:rsid w:val="00263A12"/>
    <w:rPr>
      <w:rFonts w:ascii="Arial" w:hAnsi="Arial" w:cs="Arial"/>
      <w:b/>
      <w:bCs/>
      <w:spacing w:val="0"/>
      <w:sz w:val="15"/>
      <w:szCs w:val="15"/>
      <w:u w:val="none"/>
    </w:rPr>
  </w:style>
  <w:style w:type="character" w:customStyle="1" w:styleId="Vnbnnidung2020">
    <w:name w:val="Văn bản nội dung (20)2"/>
    <w:rsid w:val="00263A12"/>
    <w:rPr>
      <w:rFonts w:ascii="Arial" w:hAnsi="Arial" w:cs="Arial"/>
      <w:b/>
      <w:bCs/>
      <w:spacing w:val="0"/>
      <w:sz w:val="15"/>
      <w:szCs w:val="15"/>
      <w:u w:val="none"/>
    </w:rPr>
  </w:style>
  <w:style w:type="character" w:customStyle="1" w:styleId="Vnbnnidung43">
    <w:name w:val="Văn bản nội dung (43)_"/>
    <w:link w:val="Vnbnnidung430"/>
    <w:rsid w:val="00263A12"/>
    <w:rPr>
      <w:rFonts w:ascii="Arial" w:hAnsi="Arial" w:cs="Arial"/>
      <w:b/>
      <w:bCs/>
      <w:sz w:val="21"/>
      <w:szCs w:val="21"/>
      <w:shd w:val="clear" w:color="auto" w:fill="FFFFFF"/>
    </w:rPr>
  </w:style>
  <w:style w:type="paragraph" w:customStyle="1" w:styleId="Vnbnnidung430">
    <w:name w:val="Văn bản nội dung (43)"/>
    <w:basedOn w:val="Normal"/>
    <w:link w:val="Vnbnnidung43"/>
    <w:rsid w:val="00263A12"/>
    <w:pPr>
      <w:widowControl w:val="0"/>
      <w:shd w:val="clear" w:color="auto" w:fill="FFFFFF"/>
      <w:spacing w:after="180" w:line="240" w:lineRule="atLeast"/>
      <w:ind w:hanging="200"/>
    </w:pPr>
    <w:rPr>
      <w:rFonts w:ascii="Arial" w:hAnsi="Arial" w:cs="Arial"/>
      <w:b/>
      <w:bCs/>
      <w:sz w:val="21"/>
      <w:szCs w:val="21"/>
      <w:lang w:val="en-US"/>
    </w:rPr>
  </w:style>
  <w:style w:type="character" w:customStyle="1" w:styleId="Vnbnnidung247pt">
    <w:name w:val="Văn bản nội dung (24) + 7 pt"/>
    <w:aliases w:val="Không in đậm5"/>
    <w:rsid w:val="00263A12"/>
    <w:rPr>
      <w:rFonts w:ascii="Arial" w:hAnsi="Arial" w:cs="Arial"/>
      <w:b/>
      <w:bCs/>
      <w:sz w:val="14"/>
      <w:szCs w:val="14"/>
      <w:u w:val="none"/>
    </w:rPr>
  </w:style>
  <w:style w:type="character" w:customStyle="1" w:styleId="Vnbnnidung44">
    <w:name w:val="Văn bản nội dung (44)_"/>
    <w:link w:val="Vnbnnidung440"/>
    <w:rsid w:val="00263A12"/>
    <w:rPr>
      <w:rFonts w:ascii="Arial" w:hAnsi="Arial" w:cs="Arial"/>
      <w:i/>
      <w:iCs/>
      <w:sz w:val="14"/>
      <w:szCs w:val="14"/>
      <w:shd w:val="clear" w:color="auto" w:fill="FFFFFF"/>
    </w:rPr>
  </w:style>
  <w:style w:type="paragraph" w:customStyle="1" w:styleId="Vnbnnidung440">
    <w:name w:val="Văn bản nội dung (44)"/>
    <w:basedOn w:val="Normal"/>
    <w:link w:val="Vnbnnidung44"/>
    <w:rsid w:val="00263A12"/>
    <w:pPr>
      <w:widowControl w:val="0"/>
      <w:shd w:val="clear" w:color="auto" w:fill="FFFFFF"/>
      <w:spacing w:after="0" w:line="223" w:lineRule="exact"/>
      <w:jc w:val="both"/>
    </w:pPr>
    <w:rPr>
      <w:rFonts w:ascii="Arial" w:hAnsi="Arial" w:cs="Arial"/>
      <w:i/>
      <w:iCs/>
      <w:sz w:val="14"/>
      <w:szCs w:val="14"/>
      <w:lang w:val="en-US"/>
    </w:rPr>
  </w:style>
  <w:style w:type="character" w:customStyle="1" w:styleId="Vnbnnidung4465pt">
    <w:name w:val="Văn bản nội dung (44) + 6.5 pt"/>
    <w:aliases w:val="In đậm16,Không in nghiêng6"/>
    <w:rsid w:val="00263A12"/>
    <w:rPr>
      <w:rFonts w:ascii="Arial" w:hAnsi="Arial" w:cs="Arial"/>
      <w:b/>
      <w:bCs/>
      <w:i/>
      <w:iCs/>
      <w:sz w:val="13"/>
      <w:szCs w:val="13"/>
      <w:u w:val="none"/>
    </w:rPr>
  </w:style>
  <w:style w:type="character" w:customStyle="1" w:styleId="Vnbnnidung2105pt4">
    <w:name w:val="Văn bản nội dung (2) + 10.5 pt4"/>
    <w:aliases w:val="In đậm15,Giãn cách 0 pt21"/>
    <w:rsid w:val="00263A12"/>
    <w:rPr>
      <w:rFonts w:ascii="Arial" w:hAnsi="Arial" w:cs="Arial"/>
      <w:b/>
      <w:bCs/>
      <w:spacing w:val="0"/>
      <w:sz w:val="21"/>
      <w:szCs w:val="21"/>
      <w:u w:val="none"/>
    </w:rPr>
  </w:style>
  <w:style w:type="character" w:customStyle="1" w:styleId="Vnbnnidung29pt3">
    <w:name w:val="Văn bản nội dung (2) + 9 pt3"/>
    <w:aliases w:val="In đậm14,In nghiêng12,Giãn cách 0 pt20"/>
    <w:rsid w:val="00263A12"/>
    <w:rPr>
      <w:rFonts w:ascii="Arial" w:hAnsi="Arial" w:cs="Arial"/>
      <w:b/>
      <w:bCs/>
      <w:i/>
      <w:iCs/>
      <w:spacing w:val="0"/>
      <w:sz w:val="18"/>
      <w:szCs w:val="18"/>
      <w:u w:val="none"/>
    </w:rPr>
  </w:style>
  <w:style w:type="character" w:customStyle="1" w:styleId="Vnbnnidung210pt1">
    <w:name w:val="Văn bản nội dung (2) + 10 pt1"/>
    <w:aliases w:val="Giãn cách 0 pt19"/>
    <w:rsid w:val="00263A12"/>
    <w:rPr>
      <w:rFonts w:ascii="Arial" w:hAnsi="Arial" w:cs="Arial"/>
      <w:noProof/>
      <w:spacing w:val="0"/>
      <w:sz w:val="20"/>
      <w:szCs w:val="20"/>
      <w:u w:val="none"/>
    </w:rPr>
  </w:style>
  <w:style w:type="character" w:customStyle="1" w:styleId="Vnbnnidung24pt3">
    <w:name w:val="Văn bản nội dung (2) + 4 pt3"/>
    <w:aliases w:val="Tỉ lệ 200%"/>
    <w:rsid w:val="00263A12"/>
    <w:rPr>
      <w:rFonts w:ascii="Arial" w:hAnsi="Arial" w:cs="Arial"/>
      <w:spacing w:val="-10"/>
      <w:w w:val="200"/>
      <w:sz w:val="8"/>
      <w:szCs w:val="8"/>
      <w:u w:val="none"/>
    </w:rPr>
  </w:style>
  <w:style w:type="character" w:customStyle="1" w:styleId="Vnbnnidung24pt2">
    <w:name w:val="Văn bản nội dung (2) + 4 pt2"/>
    <w:aliases w:val="Giãn cách 0 pt18"/>
    <w:rsid w:val="00263A12"/>
    <w:rPr>
      <w:rFonts w:ascii="Arial" w:hAnsi="Arial" w:cs="Arial"/>
      <w:spacing w:val="0"/>
      <w:sz w:val="8"/>
      <w:szCs w:val="8"/>
      <w:u w:val="none"/>
    </w:rPr>
  </w:style>
  <w:style w:type="character" w:customStyle="1" w:styleId="Chthchbng12">
    <w:name w:val="Chú thích bảng (12)_"/>
    <w:link w:val="Chthchbng120"/>
    <w:rsid w:val="00263A12"/>
    <w:rPr>
      <w:rFonts w:ascii="Arial" w:hAnsi="Arial" w:cs="Arial"/>
      <w:b/>
      <w:bCs/>
      <w:sz w:val="16"/>
      <w:szCs w:val="16"/>
      <w:shd w:val="clear" w:color="auto" w:fill="FFFFFF"/>
    </w:rPr>
  </w:style>
  <w:style w:type="paragraph" w:customStyle="1" w:styleId="Chthchbng120">
    <w:name w:val="Chú thích bảng (12)"/>
    <w:basedOn w:val="Normal"/>
    <w:link w:val="Chthchbng12"/>
    <w:rsid w:val="00263A12"/>
    <w:pPr>
      <w:widowControl w:val="0"/>
      <w:shd w:val="clear" w:color="auto" w:fill="FFFFFF"/>
      <w:spacing w:after="0" w:line="240" w:lineRule="atLeast"/>
    </w:pPr>
    <w:rPr>
      <w:rFonts w:ascii="Arial" w:hAnsi="Arial" w:cs="Arial"/>
      <w:b/>
      <w:bCs/>
      <w:sz w:val="16"/>
      <w:szCs w:val="16"/>
      <w:lang w:val="en-US"/>
    </w:rPr>
  </w:style>
  <w:style w:type="character" w:customStyle="1" w:styleId="Vnbnnidung2055pt">
    <w:name w:val="Văn bản nội dung (20) + 5.5 pt"/>
    <w:aliases w:val="Không in đậm4"/>
    <w:rsid w:val="00263A12"/>
    <w:rPr>
      <w:rFonts w:ascii="Arial" w:hAnsi="Arial" w:cs="Arial"/>
      <w:b/>
      <w:bCs/>
      <w:sz w:val="11"/>
      <w:szCs w:val="11"/>
      <w:u w:val="none"/>
    </w:rPr>
  </w:style>
  <w:style w:type="character" w:customStyle="1" w:styleId="Vnbnnidung36Chhoanh">
    <w:name w:val="Văn bản nội dung (36) + Chữ hoa nhỏ"/>
    <w:rsid w:val="00263A12"/>
    <w:rPr>
      <w:rFonts w:ascii="Arial" w:hAnsi="Arial" w:cs="Arial"/>
      <w:b/>
      <w:bCs/>
      <w:smallCaps/>
      <w:sz w:val="13"/>
      <w:szCs w:val="13"/>
      <w:u w:val="none"/>
    </w:rPr>
  </w:style>
  <w:style w:type="character" w:customStyle="1" w:styleId="Vnbnnidung45">
    <w:name w:val="Văn bản nội dung (45)_"/>
    <w:link w:val="Vnbnnidung450"/>
    <w:rsid w:val="00263A12"/>
    <w:rPr>
      <w:rFonts w:ascii="Arial" w:hAnsi="Arial" w:cs="Arial"/>
      <w:i/>
      <w:iCs/>
      <w:sz w:val="12"/>
      <w:szCs w:val="12"/>
      <w:shd w:val="clear" w:color="auto" w:fill="FFFFFF"/>
    </w:rPr>
  </w:style>
  <w:style w:type="paragraph" w:customStyle="1" w:styleId="Vnbnnidung450">
    <w:name w:val="Văn bản nội dung (45)"/>
    <w:basedOn w:val="Normal"/>
    <w:link w:val="Vnbnnidung45"/>
    <w:rsid w:val="00263A12"/>
    <w:pPr>
      <w:widowControl w:val="0"/>
      <w:shd w:val="clear" w:color="auto" w:fill="FFFFFF"/>
      <w:spacing w:after="0" w:line="204" w:lineRule="exact"/>
      <w:jc w:val="both"/>
    </w:pPr>
    <w:rPr>
      <w:rFonts w:ascii="Arial" w:hAnsi="Arial" w:cs="Arial"/>
      <w:i/>
      <w:iCs/>
      <w:sz w:val="12"/>
      <w:szCs w:val="12"/>
      <w:lang w:val="en-US"/>
    </w:rPr>
  </w:style>
  <w:style w:type="character" w:customStyle="1" w:styleId="Vnbnnidung4565pt">
    <w:name w:val="Văn bản nội dung (45) + 6.5 pt"/>
    <w:aliases w:val="Không in nghiêng5"/>
    <w:rsid w:val="00263A12"/>
    <w:rPr>
      <w:rFonts w:ascii="Arial" w:hAnsi="Arial" w:cs="Arial"/>
      <w:i/>
      <w:iCs/>
      <w:sz w:val="13"/>
      <w:szCs w:val="13"/>
      <w:u w:val="none"/>
    </w:rPr>
  </w:style>
  <w:style w:type="character" w:customStyle="1" w:styleId="Vnbnnidung275pt2">
    <w:name w:val="Văn bản nội dung (2) + 7.5 pt2"/>
    <w:aliases w:val="In đậm13,In nghiêng11,Giãn cách 0 pt17"/>
    <w:rsid w:val="00263A12"/>
    <w:rPr>
      <w:rFonts w:ascii="Arial" w:hAnsi="Arial" w:cs="Arial"/>
      <w:b/>
      <w:bCs/>
      <w:i/>
      <w:iCs/>
      <w:spacing w:val="0"/>
      <w:sz w:val="15"/>
      <w:szCs w:val="15"/>
      <w:u w:val="none"/>
    </w:rPr>
  </w:style>
  <w:style w:type="character" w:customStyle="1" w:styleId="Vnbnnidung255pt1">
    <w:name w:val="Văn bản nội dung (2) + 5.5 pt1"/>
    <w:aliases w:val="Giãn cách 0 pt16"/>
    <w:rsid w:val="00263A12"/>
    <w:rPr>
      <w:rFonts w:ascii="Arial" w:hAnsi="Arial" w:cs="Arial"/>
      <w:spacing w:val="0"/>
      <w:sz w:val="11"/>
      <w:szCs w:val="11"/>
      <w:u w:val="none"/>
    </w:rPr>
  </w:style>
  <w:style w:type="character" w:customStyle="1" w:styleId="Vnbnnidung46">
    <w:name w:val="Văn bản nội dung (46)_"/>
    <w:link w:val="Vnbnnidung460"/>
    <w:rsid w:val="00263A12"/>
    <w:rPr>
      <w:rFonts w:ascii="Arial" w:hAnsi="Arial" w:cs="Arial"/>
      <w:i/>
      <w:iCs/>
      <w:sz w:val="15"/>
      <w:szCs w:val="15"/>
      <w:shd w:val="clear" w:color="auto" w:fill="FFFFFF"/>
    </w:rPr>
  </w:style>
  <w:style w:type="paragraph" w:customStyle="1" w:styleId="Vnbnnidung460">
    <w:name w:val="Văn bản nội dung (46)"/>
    <w:basedOn w:val="Normal"/>
    <w:link w:val="Vnbnnidung46"/>
    <w:rsid w:val="00263A12"/>
    <w:pPr>
      <w:widowControl w:val="0"/>
      <w:shd w:val="clear" w:color="auto" w:fill="FFFFFF"/>
      <w:spacing w:before="540" w:after="0" w:line="181" w:lineRule="exact"/>
      <w:jc w:val="both"/>
    </w:pPr>
    <w:rPr>
      <w:rFonts w:ascii="Arial" w:hAnsi="Arial" w:cs="Arial"/>
      <w:i/>
      <w:iCs/>
      <w:sz w:val="15"/>
      <w:szCs w:val="15"/>
      <w:lang w:val="en-US"/>
    </w:rPr>
  </w:style>
  <w:style w:type="character" w:customStyle="1" w:styleId="Vnbnnidung207pt1">
    <w:name w:val="Văn bản nội dung (20) + 7 pt1"/>
    <w:aliases w:val="In nghiêng10,Giãn cách -1 pt3"/>
    <w:rsid w:val="00263A12"/>
    <w:rPr>
      <w:rFonts w:ascii="Arial" w:hAnsi="Arial" w:cs="Arial"/>
      <w:b/>
      <w:bCs/>
      <w:i/>
      <w:iCs/>
      <w:spacing w:val="-20"/>
      <w:sz w:val="14"/>
      <w:szCs w:val="14"/>
      <w:u w:val="none"/>
    </w:rPr>
  </w:style>
  <w:style w:type="character" w:customStyle="1" w:styleId="Vnbnnidung47">
    <w:name w:val="Văn bản nội dung (47)_"/>
    <w:link w:val="Vnbnnidung470"/>
    <w:rsid w:val="00263A12"/>
    <w:rPr>
      <w:rFonts w:ascii="Arial" w:hAnsi="Arial" w:cs="Arial"/>
      <w:sz w:val="12"/>
      <w:szCs w:val="12"/>
      <w:shd w:val="clear" w:color="auto" w:fill="FFFFFF"/>
    </w:rPr>
  </w:style>
  <w:style w:type="paragraph" w:customStyle="1" w:styleId="Vnbnnidung470">
    <w:name w:val="Văn bản nội dung (47)"/>
    <w:basedOn w:val="Normal"/>
    <w:link w:val="Vnbnnidung47"/>
    <w:rsid w:val="00263A12"/>
    <w:pPr>
      <w:widowControl w:val="0"/>
      <w:shd w:val="clear" w:color="auto" w:fill="FFFFFF"/>
      <w:spacing w:after="180" w:line="240" w:lineRule="atLeast"/>
      <w:jc w:val="right"/>
    </w:pPr>
    <w:rPr>
      <w:rFonts w:ascii="Arial" w:hAnsi="Arial" w:cs="Arial"/>
      <w:sz w:val="12"/>
      <w:szCs w:val="12"/>
      <w:lang w:val="en-US"/>
    </w:rPr>
  </w:style>
  <w:style w:type="character" w:customStyle="1" w:styleId="Vnbnnidung48">
    <w:name w:val="Văn bản nội dung (48)_"/>
    <w:link w:val="Vnbnnidung480"/>
    <w:rsid w:val="00263A12"/>
    <w:rPr>
      <w:rFonts w:ascii="Arial" w:hAnsi="Arial" w:cs="Arial"/>
      <w:b/>
      <w:bCs/>
      <w:sz w:val="13"/>
      <w:szCs w:val="13"/>
      <w:shd w:val="clear" w:color="auto" w:fill="FFFFFF"/>
    </w:rPr>
  </w:style>
  <w:style w:type="paragraph" w:customStyle="1" w:styleId="Vnbnnidung480">
    <w:name w:val="Văn bản nội dung (48)"/>
    <w:basedOn w:val="Normal"/>
    <w:link w:val="Vnbnnidung48"/>
    <w:rsid w:val="00263A12"/>
    <w:pPr>
      <w:widowControl w:val="0"/>
      <w:shd w:val="clear" w:color="auto" w:fill="FFFFFF"/>
      <w:spacing w:after="0" w:line="237" w:lineRule="exact"/>
    </w:pPr>
    <w:rPr>
      <w:rFonts w:ascii="Arial" w:hAnsi="Arial" w:cs="Arial"/>
      <w:b/>
      <w:bCs/>
      <w:sz w:val="13"/>
      <w:szCs w:val="13"/>
      <w:lang w:val="en-US"/>
    </w:rPr>
  </w:style>
  <w:style w:type="character" w:customStyle="1" w:styleId="Vnbnnidung477pt">
    <w:name w:val="Văn bản nội dung (47) + 7 pt"/>
    <w:aliases w:val="In nghiêng9"/>
    <w:rsid w:val="00263A12"/>
    <w:rPr>
      <w:rFonts w:ascii="Arial" w:hAnsi="Arial" w:cs="Arial"/>
      <w:i/>
      <w:iCs/>
      <w:sz w:val="14"/>
      <w:szCs w:val="14"/>
      <w:u w:val="none"/>
    </w:rPr>
  </w:style>
  <w:style w:type="character" w:customStyle="1" w:styleId="Vnbnnidung245pt1">
    <w:name w:val="Văn bản nội dung (2) + 4.5 pt1"/>
    <w:aliases w:val="Giãn cách 0 pt15"/>
    <w:rsid w:val="00263A12"/>
    <w:rPr>
      <w:rFonts w:ascii="Arial" w:hAnsi="Arial" w:cs="Arial"/>
      <w:spacing w:val="0"/>
      <w:sz w:val="9"/>
      <w:szCs w:val="9"/>
      <w:u w:val="none"/>
    </w:rPr>
  </w:style>
  <w:style w:type="character" w:customStyle="1" w:styleId="Vnbnnidung49">
    <w:name w:val="Văn bản nội dung (49)_"/>
    <w:link w:val="Vnbnnidung490"/>
    <w:rsid w:val="00263A12"/>
    <w:rPr>
      <w:rFonts w:ascii="Arial" w:hAnsi="Arial" w:cs="Arial"/>
      <w:i/>
      <w:iCs/>
      <w:sz w:val="14"/>
      <w:szCs w:val="14"/>
      <w:shd w:val="clear" w:color="auto" w:fill="FFFFFF"/>
    </w:rPr>
  </w:style>
  <w:style w:type="paragraph" w:customStyle="1" w:styleId="Vnbnnidung490">
    <w:name w:val="Văn bản nội dung (49)"/>
    <w:basedOn w:val="Normal"/>
    <w:link w:val="Vnbnnidung49"/>
    <w:rsid w:val="00263A12"/>
    <w:pPr>
      <w:widowControl w:val="0"/>
      <w:shd w:val="clear" w:color="auto" w:fill="FFFFFF"/>
      <w:spacing w:before="180" w:after="0" w:line="190" w:lineRule="exact"/>
      <w:jc w:val="both"/>
    </w:pPr>
    <w:rPr>
      <w:rFonts w:ascii="Arial" w:hAnsi="Arial" w:cs="Arial"/>
      <w:i/>
      <w:iCs/>
      <w:sz w:val="14"/>
      <w:szCs w:val="14"/>
      <w:lang w:val="en-US"/>
    </w:rPr>
  </w:style>
  <w:style w:type="character" w:customStyle="1" w:styleId="Vnbnnidung204pt">
    <w:name w:val="Văn bản nội dung (20) + 4 pt"/>
    <w:rsid w:val="00263A12"/>
    <w:rPr>
      <w:rFonts w:ascii="Arial" w:hAnsi="Arial" w:cs="Arial"/>
      <w:b/>
      <w:bCs/>
      <w:sz w:val="8"/>
      <w:szCs w:val="8"/>
      <w:u w:val="none"/>
    </w:rPr>
  </w:style>
  <w:style w:type="character" w:customStyle="1" w:styleId="Vnbnnidung500">
    <w:name w:val="Văn bản nội dung (50)_"/>
    <w:link w:val="Vnbnnidung501"/>
    <w:rsid w:val="00263A12"/>
    <w:rPr>
      <w:rFonts w:ascii="Arial" w:hAnsi="Arial" w:cs="Arial"/>
      <w:b/>
      <w:bCs/>
      <w:sz w:val="18"/>
      <w:szCs w:val="18"/>
      <w:shd w:val="clear" w:color="auto" w:fill="FFFFFF"/>
    </w:rPr>
  </w:style>
  <w:style w:type="paragraph" w:customStyle="1" w:styleId="Vnbnnidung501">
    <w:name w:val="Văn bản nội dung (50)"/>
    <w:basedOn w:val="Normal"/>
    <w:link w:val="Vnbnnidung500"/>
    <w:rsid w:val="00263A12"/>
    <w:pPr>
      <w:widowControl w:val="0"/>
      <w:shd w:val="clear" w:color="auto" w:fill="FFFFFF"/>
      <w:spacing w:after="300" w:line="240" w:lineRule="atLeast"/>
      <w:ind w:hanging="1060"/>
    </w:pPr>
    <w:rPr>
      <w:rFonts w:ascii="Arial" w:hAnsi="Arial" w:cs="Arial"/>
      <w:b/>
      <w:bCs/>
      <w:sz w:val="18"/>
      <w:szCs w:val="18"/>
      <w:lang w:val="en-US"/>
    </w:rPr>
  </w:style>
  <w:style w:type="character" w:customStyle="1" w:styleId="Vnbnnidung51">
    <w:name w:val="Văn bản nội dung (51)_"/>
    <w:link w:val="Vnbnnidung510"/>
    <w:rsid w:val="00263A12"/>
    <w:rPr>
      <w:rFonts w:ascii="Arial" w:hAnsi="Arial" w:cs="Arial"/>
      <w:i/>
      <w:iCs/>
      <w:sz w:val="21"/>
      <w:szCs w:val="21"/>
      <w:shd w:val="clear" w:color="auto" w:fill="FFFFFF"/>
    </w:rPr>
  </w:style>
  <w:style w:type="paragraph" w:customStyle="1" w:styleId="Vnbnnidung510">
    <w:name w:val="Văn bản nội dung (51)"/>
    <w:basedOn w:val="Normal"/>
    <w:link w:val="Vnbnnidung51"/>
    <w:rsid w:val="00263A12"/>
    <w:pPr>
      <w:widowControl w:val="0"/>
      <w:shd w:val="clear" w:color="auto" w:fill="FFFFFF"/>
      <w:spacing w:after="0" w:line="283" w:lineRule="exact"/>
      <w:jc w:val="both"/>
    </w:pPr>
    <w:rPr>
      <w:rFonts w:ascii="Arial" w:hAnsi="Arial" w:cs="Arial"/>
      <w:i/>
      <w:iCs/>
      <w:sz w:val="21"/>
      <w:szCs w:val="21"/>
      <w:lang w:val="en-US"/>
    </w:rPr>
  </w:style>
  <w:style w:type="character" w:customStyle="1" w:styleId="Vnbnnidung519pt">
    <w:name w:val="Văn bản nội dung (51) + 9 pt"/>
    <w:aliases w:val="In đậm12,Không in nghiêng4"/>
    <w:rsid w:val="00263A12"/>
    <w:rPr>
      <w:rFonts w:ascii="Arial" w:hAnsi="Arial" w:cs="Arial"/>
      <w:b/>
      <w:bCs/>
      <w:i/>
      <w:iCs/>
      <w:sz w:val="18"/>
      <w:szCs w:val="18"/>
      <w:u w:val="none"/>
      <w:lang w:val="en-US" w:eastAsia="en-US"/>
    </w:rPr>
  </w:style>
  <w:style w:type="character" w:customStyle="1" w:styleId="Vnbnnidung29pt2">
    <w:name w:val="Văn bản nội dung (2) + 9 pt2"/>
    <w:aliases w:val="In đậm11,In nghiêng8,Giãn cách -1 pt2"/>
    <w:rsid w:val="00263A12"/>
    <w:rPr>
      <w:rFonts w:ascii="Arial" w:hAnsi="Arial" w:cs="Arial"/>
      <w:b/>
      <w:bCs/>
      <w:i/>
      <w:iCs/>
      <w:spacing w:val="-30"/>
      <w:sz w:val="18"/>
      <w:szCs w:val="18"/>
      <w:u w:val="none"/>
    </w:rPr>
  </w:style>
  <w:style w:type="character" w:customStyle="1" w:styleId="Vnbnnidung216pt3">
    <w:name w:val="Văn bản nội dung (2) + 16 pt3"/>
    <w:aliases w:val="In đậm10,In nghiêng7,Giãn cách 0 pt14"/>
    <w:rsid w:val="00263A12"/>
    <w:rPr>
      <w:rFonts w:ascii="Arial" w:hAnsi="Arial" w:cs="Arial"/>
      <w:b/>
      <w:bCs/>
      <w:i/>
      <w:iCs/>
      <w:spacing w:val="0"/>
      <w:sz w:val="32"/>
      <w:szCs w:val="32"/>
      <w:u w:val="none"/>
    </w:rPr>
  </w:style>
  <w:style w:type="character" w:customStyle="1" w:styleId="Vnbnnidung52">
    <w:name w:val="Văn bản nội dung (52)_"/>
    <w:link w:val="Vnbnnidung520"/>
    <w:rsid w:val="00263A12"/>
    <w:rPr>
      <w:rFonts w:ascii="Arial" w:hAnsi="Arial" w:cs="Arial"/>
      <w:b/>
      <w:bCs/>
      <w:sz w:val="20"/>
      <w:szCs w:val="20"/>
      <w:shd w:val="clear" w:color="auto" w:fill="FFFFFF"/>
    </w:rPr>
  </w:style>
  <w:style w:type="paragraph" w:customStyle="1" w:styleId="Vnbnnidung520">
    <w:name w:val="Văn bản nội dung (52)"/>
    <w:basedOn w:val="Normal"/>
    <w:link w:val="Vnbnnidung52"/>
    <w:rsid w:val="00263A12"/>
    <w:pPr>
      <w:widowControl w:val="0"/>
      <w:shd w:val="clear" w:color="auto" w:fill="FFFFFF"/>
      <w:spacing w:before="480" w:after="0" w:line="240" w:lineRule="atLeast"/>
      <w:jc w:val="center"/>
    </w:pPr>
    <w:rPr>
      <w:rFonts w:ascii="Arial" w:hAnsi="Arial" w:cs="Arial"/>
      <w:b/>
      <w:bCs/>
      <w:sz w:val="20"/>
      <w:szCs w:val="20"/>
      <w:lang w:val="en-US"/>
    </w:rPr>
  </w:style>
  <w:style w:type="character" w:customStyle="1" w:styleId="Vnbnnidung275pt1">
    <w:name w:val="Văn bản nội dung (2) + 7.5 pt1"/>
    <w:aliases w:val="In đậm9,Giãn cách 0 pt13"/>
    <w:rsid w:val="00263A12"/>
    <w:rPr>
      <w:rFonts w:ascii="Arial" w:hAnsi="Arial" w:cs="Arial"/>
      <w:b/>
      <w:bCs/>
      <w:spacing w:val="0"/>
      <w:sz w:val="15"/>
      <w:szCs w:val="15"/>
      <w:u w:val="none"/>
    </w:rPr>
  </w:style>
  <w:style w:type="character" w:customStyle="1" w:styleId="Vnbnnidung27pt">
    <w:name w:val="Văn bản nội dung (2) + 7 pt"/>
    <w:aliases w:val="In đậm8,In nghiêng6,Giãn cách 0 pt12"/>
    <w:rsid w:val="00263A12"/>
    <w:rPr>
      <w:rFonts w:ascii="Arial" w:hAnsi="Arial" w:cs="Arial"/>
      <w:b/>
      <w:bCs/>
      <w:i/>
      <w:iCs/>
      <w:spacing w:val="0"/>
      <w:sz w:val="14"/>
      <w:szCs w:val="14"/>
      <w:u w:val="none"/>
    </w:rPr>
  </w:style>
  <w:style w:type="character" w:customStyle="1" w:styleId="Vnbnnidung27pt1">
    <w:name w:val="Văn bản nội dung (2) + 7 pt1"/>
    <w:aliases w:val="Giãn cách 0 pt11"/>
    <w:rsid w:val="00263A12"/>
    <w:rPr>
      <w:rFonts w:ascii="Arial" w:hAnsi="Arial" w:cs="Arial"/>
      <w:spacing w:val="0"/>
      <w:sz w:val="14"/>
      <w:szCs w:val="14"/>
      <w:u w:val="none"/>
    </w:rPr>
  </w:style>
  <w:style w:type="character" w:customStyle="1" w:styleId="Chthchbng13">
    <w:name w:val="Chú thích bảng (13)_"/>
    <w:link w:val="Chthchbng130"/>
    <w:rsid w:val="00263A12"/>
    <w:rPr>
      <w:rFonts w:ascii="Arial" w:hAnsi="Arial" w:cs="Arial"/>
      <w:b/>
      <w:bCs/>
      <w:sz w:val="19"/>
      <w:szCs w:val="19"/>
      <w:shd w:val="clear" w:color="auto" w:fill="FFFFFF"/>
    </w:rPr>
  </w:style>
  <w:style w:type="paragraph" w:customStyle="1" w:styleId="Chthchbng130">
    <w:name w:val="Chú thích bảng (13)"/>
    <w:basedOn w:val="Normal"/>
    <w:link w:val="Chthchbng13"/>
    <w:rsid w:val="00263A12"/>
    <w:pPr>
      <w:widowControl w:val="0"/>
      <w:shd w:val="clear" w:color="auto" w:fill="FFFFFF"/>
      <w:spacing w:after="0" w:line="240" w:lineRule="atLeast"/>
    </w:pPr>
    <w:rPr>
      <w:rFonts w:ascii="Arial" w:hAnsi="Arial" w:cs="Arial"/>
      <w:b/>
      <w:bCs/>
      <w:sz w:val="19"/>
      <w:szCs w:val="19"/>
      <w:lang w:val="en-US"/>
    </w:rPr>
  </w:style>
  <w:style w:type="character" w:customStyle="1" w:styleId="Vnbnnidung2105pt3">
    <w:name w:val="Văn bản nội dung (2) + 10.5 pt3"/>
    <w:aliases w:val="In đậm7,Chữ hoa nhỏ1,Giãn cách 0 pt10"/>
    <w:rsid w:val="00263A12"/>
    <w:rPr>
      <w:rFonts w:ascii="Arial" w:hAnsi="Arial" w:cs="Arial"/>
      <w:b/>
      <w:bCs/>
      <w:smallCaps/>
      <w:spacing w:val="0"/>
      <w:sz w:val="21"/>
      <w:szCs w:val="21"/>
      <w:u w:val="none"/>
    </w:rPr>
  </w:style>
  <w:style w:type="character" w:customStyle="1" w:styleId="Vnbnnidung53">
    <w:name w:val="Văn bản nội dung (53)_"/>
    <w:link w:val="Vnbnnidung530"/>
    <w:rsid w:val="00263A12"/>
    <w:rPr>
      <w:rFonts w:ascii="Arial" w:hAnsi="Arial" w:cs="Arial"/>
      <w:b/>
      <w:bCs/>
      <w:sz w:val="22"/>
      <w:shd w:val="clear" w:color="auto" w:fill="FFFFFF"/>
    </w:rPr>
  </w:style>
  <w:style w:type="paragraph" w:customStyle="1" w:styleId="Vnbnnidung530">
    <w:name w:val="Văn bản nội dung (53)"/>
    <w:basedOn w:val="Normal"/>
    <w:link w:val="Vnbnnidung53"/>
    <w:rsid w:val="00263A12"/>
    <w:pPr>
      <w:widowControl w:val="0"/>
      <w:shd w:val="clear" w:color="auto" w:fill="FFFFFF"/>
      <w:spacing w:before="360" w:after="0" w:line="240" w:lineRule="atLeast"/>
      <w:jc w:val="center"/>
    </w:pPr>
    <w:rPr>
      <w:rFonts w:ascii="Arial" w:hAnsi="Arial" w:cs="Arial"/>
      <w:b/>
      <w:bCs/>
      <w:sz w:val="22"/>
      <w:szCs w:val="22"/>
      <w:lang w:val="en-US"/>
    </w:rPr>
  </w:style>
  <w:style w:type="character" w:customStyle="1" w:styleId="Vnbnnidung213pt1">
    <w:name w:val="Văn bản nội dung (2) + 13 pt1"/>
    <w:rsid w:val="00263A12"/>
    <w:rPr>
      <w:rFonts w:ascii="Arial" w:hAnsi="Arial" w:cs="Arial"/>
      <w:spacing w:val="-10"/>
      <w:sz w:val="26"/>
      <w:szCs w:val="26"/>
      <w:u w:val="none"/>
    </w:rPr>
  </w:style>
  <w:style w:type="character" w:customStyle="1" w:styleId="Vnbnnidung439pt">
    <w:name w:val="Văn bản nội dung (43) + 9 pt"/>
    <w:aliases w:val="In nghiêng5"/>
    <w:rsid w:val="00263A12"/>
    <w:rPr>
      <w:rFonts w:ascii="Arial" w:hAnsi="Arial" w:cs="Arial"/>
      <w:b/>
      <w:bCs/>
      <w:i/>
      <w:iCs/>
      <w:spacing w:val="0"/>
      <w:sz w:val="18"/>
      <w:szCs w:val="18"/>
      <w:u w:val="none"/>
    </w:rPr>
  </w:style>
  <w:style w:type="character" w:customStyle="1" w:styleId="Vnbnnidung4375pt">
    <w:name w:val="Văn bản nội dung (43) + 7.5 pt"/>
    <w:rsid w:val="00263A12"/>
    <w:rPr>
      <w:rFonts w:ascii="Arial" w:hAnsi="Arial" w:cs="Arial"/>
      <w:b/>
      <w:bCs/>
      <w:spacing w:val="0"/>
      <w:sz w:val="15"/>
      <w:szCs w:val="15"/>
      <w:u w:val="none"/>
    </w:rPr>
  </w:style>
  <w:style w:type="character" w:customStyle="1" w:styleId="Vnbnnidung5012pt">
    <w:name w:val="Văn bản nội dung (50) + 12 pt"/>
    <w:aliases w:val="Giãn cách -1 pt1"/>
    <w:rsid w:val="00263A12"/>
    <w:rPr>
      <w:rFonts w:ascii="Arial" w:hAnsi="Arial" w:cs="Arial"/>
      <w:b/>
      <w:bCs/>
      <w:spacing w:val="-20"/>
      <w:sz w:val="24"/>
      <w:szCs w:val="24"/>
      <w:u w:val="none"/>
      <w:lang w:val="en-US" w:eastAsia="en-US"/>
    </w:rPr>
  </w:style>
  <w:style w:type="character" w:customStyle="1" w:styleId="Vnbnnidung29pt1">
    <w:name w:val="Văn bản nội dung (2) + 9 pt1"/>
    <w:aliases w:val="In đậm6,Giãn cách 0 pt9"/>
    <w:rsid w:val="00263A12"/>
    <w:rPr>
      <w:rFonts w:ascii="Arial" w:hAnsi="Arial" w:cs="Arial"/>
      <w:b/>
      <w:bCs/>
      <w:spacing w:val="0"/>
      <w:sz w:val="18"/>
      <w:szCs w:val="18"/>
      <w:u w:val="none"/>
      <w:lang w:val="en-US" w:eastAsia="en-US"/>
    </w:rPr>
  </w:style>
  <w:style w:type="character" w:customStyle="1" w:styleId="Vnbnnidung2105pt2">
    <w:name w:val="Văn bản nội dung (2) + 10.5 pt2"/>
    <w:aliases w:val="In nghiêng4,Giãn cách 0 pt8"/>
    <w:rsid w:val="00263A12"/>
    <w:rPr>
      <w:rFonts w:ascii="Arial" w:hAnsi="Arial" w:cs="Arial"/>
      <w:i/>
      <w:iCs/>
      <w:spacing w:val="0"/>
      <w:sz w:val="21"/>
      <w:szCs w:val="21"/>
      <w:u w:val="none"/>
      <w:lang w:val="en-US" w:eastAsia="en-US"/>
    </w:rPr>
  </w:style>
  <w:style w:type="character" w:customStyle="1" w:styleId="Vnbnnidung285pt2">
    <w:name w:val="Văn bản nội dung (2) + 8.5 pt2"/>
    <w:aliases w:val="In nghiêng3,Giãn cách 0 pt7"/>
    <w:rsid w:val="00263A12"/>
    <w:rPr>
      <w:rFonts w:ascii="Arial" w:hAnsi="Arial" w:cs="Arial"/>
      <w:i/>
      <w:iCs/>
      <w:spacing w:val="0"/>
      <w:sz w:val="17"/>
      <w:szCs w:val="17"/>
      <w:u w:val="none"/>
      <w:lang w:val="en-US" w:eastAsia="en-US"/>
    </w:rPr>
  </w:style>
  <w:style w:type="character" w:customStyle="1" w:styleId="Vnbnnidung50Chhoanh">
    <w:name w:val="Văn bản nội dung (50) + Chữ hoa nhỏ"/>
    <w:rsid w:val="00263A12"/>
    <w:rPr>
      <w:rFonts w:ascii="Arial" w:hAnsi="Arial" w:cs="Arial"/>
      <w:b/>
      <w:bCs/>
      <w:smallCaps/>
      <w:sz w:val="18"/>
      <w:szCs w:val="18"/>
      <w:u w:val="none"/>
    </w:rPr>
  </w:style>
  <w:style w:type="character" w:customStyle="1" w:styleId="Vnbnnidung54">
    <w:name w:val="Văn bản nội dung (54)_"/>
    <w:link w:val="Vnbnnidung540"/>
    <w:rsid w:val="00263A12"/>
    <w:rPr>
      <w:rFonts w:ascii="Arial" w:hAnsi="Arial" w:cs="Arial"/>
      <w:b/>
      <w:bCs/>
      <w:sz w:val="17"/>
      <w:szCs w:val="17"/>
      <w:shd w:val="clear" w:color="auto" w:fill="FFFFFF"/>
      <w:lang w:val="fr-FR" w:eastAsia="fr-FR"/>
    </w:rPr>
  </w:style>
  <w:style w:type="paragraph" w:customStyle="1" w:styleId="Vnbnnidung540">
    <w:name w:val="Văn bản nội dung (54)"/>
    <w:basedOn w:val="Normal"/>
    <w:link w:val="Vnbnnidung54"/>
    <w:rsid w:val="00263A12"/>
    <w:pPr>
      <w:widowControl w:val="0"/>
      <w:shd w:val="clear" w:color="auto" w:fill="FFFFFF"/>
      <w:spacing w:after="300" w:line="240" w:lineRule="atLeast"/>
      <w:jc w:val="right"/>
    </w:pPr>
    <w:rPr>
      <w:rFonts w:ascii="Arial" w:hAnsi="Arial" w:cs="Arial"/>
      <w:b/>
      <w:bCs/>
      <w:sz w:val="17"/>
      <w:szCs w:val="17"/>
      <w:lang w:val="fr-FR" w:eastAsia="fr-FR"/>
    </w:rPr>
  </w:style>
  <w:style w:type="character" w:customStyle="1" w:styleId="Vnbnnidung216pt2">
    <w:name w:val="Văn bản nội dung (2) + 16 pt2"/>
    <w:aliases w:val="In đậm5,Giãn cách 0 pt6"/>
    <w:rsid w:val="00263A12"/>
    <w:rPr>
      <w:rFonts w:ascii="Arial" w:hAnsi="Arial" w:cs="Arial"/>
      <w:b/>
      <w:bCs/>
      <w:spacing w:val="0"/>
      <w:sz w:val="32"/>
      <w:szCs w:val="32"/>
      <w:u w:val="none"/>
    </w:rPr>
  </w:style>
  <w:style w:type="character" w:customStyle="1" w:styleId="Vnbnnidung216pt1">
    <w:name w:val="Văn bản nội dung (2) + 16 pt1"/>
    <w:aliases w:val="Giãn cách 0 pt5"/>
    <w:rsid w:val="00263A12"/>
    <w:rPr>
      <w:rFonts w:ascii="Arial" w:hAnsi="Arial" w:cs="Arial"/>
      <w:spacing w:val="0"/>
      <w:sz w:val="32"/>
      <w:szCs w:val="32"/>
      <w:u w:val="none"/>
    </w:rPr>
  </w:style>
  <w:style w:type="character" w:customStyle="1" w:styleId="Vnbnnidung55">
    <w:name w:val="Văn bản nội dung (55)_"/>
    <w:link w:val="Vnbnnidung550"/>
    <w:rsid w:val="00263A12"/>
    <w:rPr>
      <w:rFonts w:ascii="Arial" w:hAnsi="Arial" w:cs="Arial"/>
      <w:b/>
      <w:bCs/>
      <w:sz w:val="16"/>
      <w:szCs w:val="16"/>
      <w:shd w:val="clear" w:color="auto" w:fill="FFFFFF"/>
    </w:rPr>
  </w:style>
  <w:style w:type="paragraph" w:customStyle="1" w:styleId="Vnbnnidung550">
    <w:name w:val="Văn bản nội dung (55)"/>
    <w:basedOn w:val="Normal"/>
    <w:link w:val="Vnbnnidung55"/>
    <w:rsid w:val="00263A12"/>
    <w:pPr>
      <w:widowControl w:val="0"/>
      <w:shd w:val="clear" w:color="auto" w:fill="FFFFFF"/>
      <w:spacing w:before="120" w:after="120" w:line="240" w:lineRule="atLeast"/>
      <w:jc w:val="both"/>
    </w:pPr>
    <w:rPr>
      <w:rFonts w:ascii="Arial" w:hAnsi="Arial" w:cs="Arial"/>
      <w:b/>
      <w:bCs/>
      <w:sz w:val="16"/>
      <w:szCs w:val="16"/>
      <w:lang w:val="en-US"/>
    </w:rPr>
  </w:style>
  <w:style w:type="character" w:customStyle="1" w:styleId="Vnbnnidung55105pt">
    <w:name w:val="Văn bản nội dung (55) + 10.5 pt"/>
    <w:rsid w:val="00263A12"/>
    <w:rPr>
      <w:rFonts w:ascii="Arial" w:hAnsi="Arial" w:cs="Arial"/>
      <w:b/>
      <w:bCs/>
      <w:spacing w:val="0"/>
      <w:sz w:val="21"/>
      <w:szCs w:val="21"/>
      <w:u w:val="none"/>
    </w:rPr>
  </w:style>
  <w:style w:type="character" w:customStyle="1" w:styleId="Vnbnnidung56">
    <w:name w:val="Văn bản nội dung (56)_"/>
    <w:link w:val="Vnbnnidung560"/>
    <w:rsid w:val="00263A12"/>
    <w:rPr>
      <w:rFonts w:ascii="Arial" w:hAnsi="Arial" w:cs="Arial"/>
      <w:b/>
      <w:bCs/>
      <w:sz w:val="16"/>
      <w:szCs w:val="16"/>
      <w:shd w:val="clear" w:color="auto" w:fill="FFFFFF"/>
    </w:rPr>
  </w:style>
  <w:style w:type="paragraph" w:customStyle="1" w:styleId="Vnbnnidung560">
    <w:name w:val="Văn bản nội dung (56)"/>
    <w:basedOn w:val="Normal"/>
    <w:link w:val="Vnbnnidung56"/>
    <w:rsid w:val="00263A12"/>
    <w:pPr>
      <w:widowControl w:val="0"/>
      <w:shd w:val="clear" w:color="auto" w:fill="FFFFFF"/>
      <w:spacing w:after="0" w:line="218" w:lineRule="exact"/>
      <w:jc w:val="both"/>
    </w:pPr>
    <w:rPr>
      <w:rFonts w:ascii="Arial" w:hAnsi="Arial" w:cs="Arial"/>
      <w:b/>
      <w:bCs/>
      <w:sz w:val="16"/>
      <w:szCs w:val="16"/>
      <w:lang w:val="en-US"/>
    </w:rPr>
  </w:style>
  <w:style w:type="character" w:customStyle="1" w:styleId="Vnbnnidung438pt">
    <w:name w:val="Văn bản nội dung (43) + 8 pt"/>
    <w:rsid w:val="00263A12"/>
    <w:rPr>
      <w:rFonts w:ascii="Arial" w:hAnsi="Arial" w:cs="Arial"/>
      <w:b/>
      <w:bCs/>
      <w:spacing w:val="0"/>
      <w:sz w:val="16"/>
      <w:szCs w:val="16"/>
      <w:u w:val="none"/>
    </w:rPr>
  </w:style>
  <w:style w:type="character" w:customStyle="1" w:styleId="Vnbnnidung4312pt">
    <w:name w:val="Văn bản nội dung (43) + 12 pt"/>
    <w:aliases w:val="Không in đậm3"/>
    <w:rsid w:val="00263A12"/>
    <w:rPr>
      <w:rFonts w:ascii="Arial" w:hAnsi="Arial" w:cs="Arial"/>
      <w:b/>
      <w:bCs/>
      <w:spacing w:val="0"/>
      <w:sz w:val="24"/>
      <w:szCs w:val="24"/>
      <w:u w:val="none"/>
    </w:rPr>
  </w:style>
  <w:style w:type="character" w:customStyle="1" w:styleId="Vnbnnidung5655pt">
    <w:name w:val="Văn bản nội dung (56) + 5.5 pt"/>
    <w:aliases w:val="Không in đậm2"/>
    <w:rsid w:val="00263A12"/>
    <w:rPr>
      <w:rFonts w:ascii="Arial" w:hAnsi="Arial" w:cs="Arial"/>
      <w:b/>
      <w:bCs/>
      <w:sz w:val="11"/>
      <w:szCs w:val="11"/>
      <w:u w:val="none"/>
    </w:rPr>
  </w:style>
  <w:style w:type="character" w:customStyle="1" w:styleId="Vnbnnidung57">
    <w:name w:val="Văn bản nội dung (57)_"/>
    <w:link w:val="Vnbnnidung570"/>
    <w:rsid w:val="00263A12"/>
    <w:rPr>
      <w:rFonts w:ascii="Arial" w:hAnsi="Arial" w:cs="Arial"/>
      <w:b/>
      <w:bCs/>
      <w:sz w:val="19"/>
      <w:szCs w:val="19"/>
      <w:shd w:val="clear" w:color="auto" w:fill="FFFFFF"/>
    </w:rPr>
  </w:style>
  <w:style w:type="paragraph" w:customStyle="1" w:styleId="Vnbnnidung570">
    <w:name w:val="Văn bản nội dung (57)"/>
    <w:basedOn w:val="Normal"/>
    <w:link w:val="Vnbnnidung57"/>
    <w:rsid w:val="00263A12"/>
    <w:pPr>
      <w:widowControl w:val="0"/>
      <w:shd w:val="clear" w:color="auto" w:fill="FFFFFF"/>
      <w:spacing w:before="240" w:after="0" w:line="240" w:lineRule="atLeast"/>
      <w:jc w:val="center"/>
    </w:pPr>
    <w:rPr>
      <w:rFonts w:ascii="Arial" w:hAnsi="Arial" w:cs="Arial"/>
      <w:b/>
      <w:bCs/>
      <w:sz w:val="19"/>
      <w:szCs w:val="19"/>
      <w:lang w:val="en-US"/>
    </w:rPr>
  </w:style>
  <w:style w:type="character" w:customStyle="1" w:styleId="Vnbnnidung57105pt">
    <w:name w:val="Văn bản nội dung (57) + 10.5 pt"/>
    <w:rsid w:val="00263A12"/>
    <w:rPr>
      <w:rFonts w:ascii="Arial" w:hAnsi="Arial" w:cs="Arial"/>
      <w:b/>
      <w:bCs/>
      <w:spacing w:val="0"/>
      <w:sz w:val="21"/>
      <w:szCs w:val="21"/>
      <w:u w:val="none"/>
    </w:rPr>
  </w:style>
  <w:style w:type="character" w:customStyle="1" w:styleId="Vnbnnidung50105pt">
    <w:name w:val="Văn bản nội dung (50) + 10.5 pt"/>
    <w:aliases w:val="Không in đậm1,In nghiêng2"/>
    <w:rsid w:val="00263A12"/>
    <w:rPr>
      <w:rFonts w:ascii="Arial" w:hAnsi="Arial" w:cs="Arial"/>
      <w:b/>
      <w:bCs/>
      <w:i/>
      <w:iCs/>
      <w:sz w:val="21"/>
      <w:szCs w:val="21"/>
      <w:u w:val="none"/>
    </w:rPr>
  </w:style>
  <w:style w:type="character" w:customStyle="1" w:styleId="Vnbnnidung58">
    <w:name w:val="Văn bản nội dung (58)_"/>
    <w:link w:val="Vnbnnidung580"/>
    <w:rsid w:val="00263A12"/>
    <w:rPr>
      <w:rFonts w:ascii="Arial" w:hAnsi="Arial" w:cs="Arial"/>
      <w:b/>
      <w:bCs/>
      <w:i/>
      <w:iCs/>
      <w:sz w:val="19"/>
      <w:szCs w:val="19"/>
      <w:shd w:val="clear" w:color="auto" w:fill="FFFFFF"/>
    </w:rPr>
  </w:style>
  <w:style w:type="paragraph" w:customStyle="1" w:styleId="Vnbnnidung580">
    <w:name w:val="Văn bản nội dung (58)"/>
    <w:basedOn w:val="Normal"/>
    <w:link w:val="Vnbnnidung58"/>
    <w:rsid w:val="00263A12"/>
    <w:pPr>
      <w:widowControl w:val="0"/>
      <w:shd w:val="clear" w:color="auto" w:fill="FFFFFF"/>
      <w:spacing w:after="600" w:line="240" w:lineRule="atLeast"/>
      <w:jc w:val="both"/>
    </w:pPr>
    <w:rPr>
      <w:rFonts w:ascii="Arial" w:hAnsi="Arial" w:cs="Arial"/>
      <w:b/>
      <w:bCs/>
      <w:i/>
      <w:iCs/>
      <w:sz w:val="19"/>
      <w:szCs w:val="19"/>
      <w:lang w:val="en-US"/>
    </w:rPr>
  </w:style>
  <w:style w:type="character" w:customStyle="1" w:styleId="Vnbnnidung5811pt">
    <w:name w:val="Văn bản nội dung (58) + 11 pt"/>
    <w:aliases w:val="Không in nghiêng3"/>
    <w:rsid w:val="00263A12"/>
    <w:rPr>
      <w:rFonts w:ascii="Arial" w:hAnsi="Arial" w:cs="Arial"/>
      <w:b/>
      <w:bCs/>
      <w:i/>
      <w:iCs/>
      <w:spacing w:val="0"/>
      <w:sz w:val="22"/>
      <w:szCs w:val="22"/>
      <w:u w:val="none"/>
    </w:rPr>
  </w:style>
  <w:style w:type="character" w:customStyle="1" w:styleId="Vnbnnidung28pt1">
    <w:name w:val="Văn bản nội dung (2) + 8 pt1"/>
    <w:aliases w:val="In đậm4,Giãn cách 0 pt4"/>
    <w:rsid w:val="00263A12"/>
    <w:rPr>
      <w:rFonts w:ascii="Arial" w:hAnsi="Arial" w:cs="Arial"/>
      <w:b/>
      <w:bCs/>
      <w:spacing w:val="0"/>
      <w:sz w:val="16"/>
      <w:szCs w:val="16"/>
      <w:u w:val="none"/>
    </w:rPr>
  </w:style>
  <w:style w:type="character" w:customStyle="1" w:styleId="Vnbnnidung285pt1">
    <w:name w:val="Văn bản nội dung (2) + 8.5 pt1"/>
    <w:aliases w:val="In đậm3,In nghiêng1,Giãn cách 0 pt3"/>
    <w:rsid w:val="00263A12"/>
    <w:rPr>
      <w:rFonts w:ascii="Arial" w:hAnsi="Arial" w:cs="Arial"/>
      <w:b/>
      <w:bCs/>
      <w:i/>
      <w:iCs/>
      <w:spacing w:val="0"/>
      <w:sz w:val="17"/>
      <w:szCs w:val="17"/>
      <w:u w:val="none"/>
    </w:rPr>
  </w:style>
  <w:style w:type="character" w:customStyle="1" w:styleId="Vnbnnidung2105pt1">
    <w:name w:val="Văn bản nội dung (2) + 10.5 pt1"/>
    <w:aliases w:val="Giãn cách 0 pt2"/>
    <w:rsid w:val="00263A12"/>
    <w:rPr>
      <w:rFonts w:ascii="Arial" w:hAnsi="Arial" w:cs="Arial"/>
      <w:spacing w:val="0"/>
      <w:sz w:val="21"/>
      <w:szCs w:val="21"/>
      <w:u w:val="none"/>
      <w:lang w:val="es-ES_tradnl" w:eastAsia="es-ES_tradnl"/>
    </w:rPr>
  </w:style>
  <w:style w:type="character" w:customStyle="1" w:styleId="Vnbnnidung211pt1">
    <w:name w:val="Văn bản nội dung (2) + 11 pt1"/>
    <w:aliases w:val="In đậm2"/>
    <w:rsid w:val="00263A12"/>
    <w:rPr>
      <w:rFonts w:ascii="Arial" w:hAnsi="Arial" w:cs="Arial"/>
      <w:b/>
      <w:bCs/>
      <w:spacing w:val="-10"/>
      <w:sz w:val="22"/>
      <w:szCs w:val="22"/>
      <w:u w:val="none"/>
    </w:rPr>
  </w:style>
  <w:style w:type="character" w:customStyle="1" w:styleId="Vnbnnidung2115pt1">
    <w:name w:val="Văn bản nội dung (2) + 11.5 pt1"/>
    <w:aliases w:val="In đậm1"/>
    <w:rsid w:val="00263A12"/>
    <w:rPr>
      <w:rFonts w:ascii="Arial" w:hAnsi="Arial" w:cs="Arial"/>
      <w:b/>
      <w:bCs/>
      <w:spacing w:val="-10"/>
      <w:sz w:val="23"/>
      <w:szCs w:val="23"/>
      <w:u w:val="none"/>
    </w:rPr>
  </w:style>
  <w:style w:type="character" w:customStyle="1" w:styleId="Chthchbng14">
    <w:name w:val="Chú thích bảng (14)_"/>
    <w:link w:val="Chthchbng140"/>
    <w:rsid w:val="00263A12"/>
    <w:rPr>
      <w:rFonts w:ascii="Arial" w:hAnsi="Arial" w:cs="Arial"/>
      <w:b/>
      <w:bCs/>
      <w:sz w:val="21"/>
      <w:szCs w:val="21"/>
      <w:shd w:val="clear" w:color="auto" w:fill="FFFFFF"/>
    </w:rPr>
  </w:style>
  <w:style w:type="paragraph" w:customStyle="1" w:styleId="Chthchbng140">
    <w:name w:val="Chú thích bảng (14)"/>
    <w:basedOn w:val="Normal"/>
    <w:link w:val="Chthchbng14"/>
    <w:rsid w:val="00263A12"/>
    <w:pPr>
      <w:widowControl w:val="0"/>
      <w:shd w:val="clear" w:color="auto" w:fill="FFFFFF"/>
      <w:spacing w:after="0" w:line="240" w:lineRule="atLeast"/>
    </w:pPr>
    <w:rPr>
      <w:rFonts w:ascii="Arial" w:hAnsi="Arial" w:cs="Arial"/>
      <w:b/>
      <w:bCs/>
      <w:sz w:val="21"/>
      <w:szCs w:val="21"/>
      <w:lang w:val="en-US"/>
    </w:rPr>
  </w:style>
  <w:style w:type="character" w:customStyle="1" w:styleId="Vnbnnidung4311pt">
    <w:name w:val="Văn bản nội dung (43) + 11 pt"/>
    <w:rsid w:val="00263A12"/>
    <w:rPr>
      <w:rFonts w:ascii="Arial" w:hAnsi="Arial" w:cs="Arial"/>
      <w:b/>
      <w:bCs/>
      <w:spacing w:val="0"/>
      <w:sz w:val="22"/>
      <w:szCs w:val="22"/>
      <w:u w:val="none"/>
    </w:rPr>
  </w:style>
  <w:style w:type="character" w:customStyle="1" w:styleId="Vnbnnidung59">
    <w:name w:val="Văn bản nội dung (59)_"/>
    <w:link w:val="Vnbnnidung590"/>
    <w:rsid w:val="00263A12"/>
    <w:rPr>
      <w:rFonts w:ascii="Arial" w:hAnsi="Arial" w:cs="Arial"/>
      <w:b/>
      <w:bCs/>
      <w:sz w:val="17"/>
      <w:szCs w:val="17"/>
      <w:shd w:val="clear" w:color="auto" w:fill="FFFFFF"/>
    </w:rPr>
  </w:style>
  <w:style w:type="paragraph" w:customStyle="1" w:styleId="Vnbnnidung590">
    <w:name w:val="Văn bản nội dung (59)"/>
    <w:basedOn w:val="Normal"/>
    <w:link w:val="Vnbnnidung59"/>
    <w:rsid w:val="00263A12"/>
    <w:pPr>
      <w:widowControl w:val="0"/>
      <w:shd w:val="clear" w:color="auto" w:fill="FFFFFF"/>
      <w:spacing w:after="240" w:line="240" w:lineRule="atLeast"/>
      <w:ind w:hanging="1620"/>
    </w:pPr>
    <w:rPr>
      <w:rFonts w:ascii="Arial" w:hAnsi="Arial" w:cs="Arial"/>
      <w:b/>
      <w:bCs/>
      <w:sz w:val="17"/>
      <w:szCs w:val="17"/>
      <w:lang w:val="en-US"/>
    </w:rPr>
  </w:style>
  <w:style w:type="character" w:customStyle="1" w:styleId="Vnbnnidung599pt">
    <w:name w:val="Văn bản nội dung (59) + 9 pt"/>
    <w:rsid w:val="00263A12"/>
    <w:rPr>
      <w:rFonts w:ascii="Arial" w:hAnsi="Arial" w:cs="Arial"/>
      <w:b/>
      <w:bCs/>
      <w:spacing w:val="0"/>
      <w:sz w:val="18"/>
      <w:szCs w:val="18"/>
      <w:u w:val="none"/>
    </w:rPr>
  </w:style>
  <w:style w:type="character" w:customStyle="1" w:styleId="Vnbnnidung27105pt1">
    <w:name w:val="Văn bản nội dung (27) + 10.5 pt1"/>
    <w:aliases w:val="Không in nghiêng2"/>
    <w:rsid w:val="00263A12"/>
    <w:rPr>
      <w:rFonts w:ascii="Arial" w:hAnsi="Arial" w:cs="Arial"/>
      <w:b/>
      <w:bCs/>
      <w:i/>
      <w:iCs/>
      <w:spacing w:val="0"/>
      <w:sz w:val="21"/>
      <w:szCs w:val="21"/>
      <w:u w:val="none"/>
    </w:rPr>
  </w:style>
  <w:style w:type="character" w:customStyle="1" w:styleId="Vnbnnidung24pt1">
    <w:name w:val="Văn bản nội dung (2) + 4 pt1"/>
    <w:aliases w:val="Giãn cách 0 pt1"/>
    <w:rsid w:val="00263A12"/>
    <w:rPr>
      <w:rFonts w:ascii="Arial" w:hAnsi="Arial" w:cs="Arial"/>
      <w:spacing w:val="0"/>
      <w:sz w:val="8"/>
      <w:szCs w:val="8"/>
      <w:u w:val="none"/>
    </w:rPr>
  </w:style>
  <w:style w:type="character" w:customStyle="1" w:styleId="Vnbnnidung600">
    <w:name w:val="Văn bản nội dung (60)_"/>
    <w:link w:val="Vnbnnidung601"/>
    <w:rsid w:val="00263A12"/>
    <w:rPr>
      <w:rFonts w:ascii="Arial" w:hAnsi="Arial" w:cs="Arial"/>
      <w:i/>
      <w:iCs/>
      <w:sz w:val="16"/>
      <w:szCs w:val="16"/>
      <w:shd w:val="clear" w:color="auto" w:fill="FFFFFF"/>
    </w:rPr>
  </w:style>
  <w:style w:type="paragraph" w:customStyle="1" w:styleId="Vnbnnidung601">
    <w:name w:val="Văn bản nội dung (60)"/>
    <w:basedOn w:val="Normal"/>
    <w:link w:val="Vnbnnidung600"/>
    <w:rsid w:val="00263A12"/>
    <w:pPr>
      <w:widowControl w:val="0"/>
      <w:shd w:val="clear" w:color="auto" w:fill="FFFFFF"/>
      <w:spacing w:before="720" w:after="0" w:line="237" w:lineRule="exact"/>
      <w:jc w:val="both"/>
    </w:pPr>
    <w:rPr>
      <w:rFonts w:ascii="Arial" w:hAnsi="Arial" w:cs="Arial"/>
      <w:i/>
      <w:iCs/>
      <w:sz w:val="16"/>
      <w:szCs w:val="16"/>
      <w:lang w:val="en-US"/>
    </w:rPr>
  </w:style>
  <w:style w:type="character" w:customStyle="1" w:styleId="Vnbnnidung60Inm">
    <w:name w:val="Văn bản nội dung (60) + In đậm"/>
    <w:aliases w:val="Không in nghiêng1"/>
    <w:rsid w:val="00263A12"/>
    <w:rPr>
      <w:rFonts w:ascii="Arial" w:hAnsi="Arial" w:cs="Arial"/>
      <w:b/>
      <w:bCs/>
      <w:i/>
      <w:iCs/>
      <w:sz w:val="16"/>
      <w:szCs w:val="16"/>
      <w:u w:val="none"/>
    </w:rPr>
  </w:style>
  <w:style w:type="character" w:customStyle="1" w:styleId="Vnbnnidung4385pt">
    <w:name w:val="Văn bản nội dung (43) + 8.5 pt"/>
    <w:rsid w:val="00263A12"/>
    <w:rPr>
      <w:rFonts w:ascii="Arial" w:hAnsi="Arial" w:cs="Arial"/>
      <w:b/>
      <w:bCs/>
      <w:spacing w:val="0"/>
      <w:sz w:val="17"/>
      <w:szCs w:val="17"/>
      <w:u w:val="none"/>
    </w:rPr>
  </w:style>
  <w:style w:type="paragraph" w:customStyle="1" w:styleId="DefaultParagraphFontParaCharCharCharCharChar">
    <w:name w:val="Default Paragraph Font Para Char Char Char Char Char"/>
    <w:autoRedefine/>
    <w:rsid w:val="00263A12"/>
    <w:pPr>
      <w:tabs>
        <w:tab w:val="left" w:pos="1152"/>
      </w:tabs>
      <w:spacing w:before="120" w:after="120" w:line="312" w:lineRule="auto"/>
    </w:pPr>
    <w:rPr>
      <w:rFonts w:ascii="Arial" w:eastAsia="Times New Roman" w:hAnsi="Arial" w:cs="Arial"/>
      <w:sz w:val="26"/>
      <w:szCs w:val="26"/>
    </w:rPr>
  </w:style>
  <w:style w:type="character" w:customStyle="1" w:styleId="BodyTextChar">
    <w:name w:val="Body Text Char"/>
    <w:link w:val="BodyText"/>
    <w:rsid w:val="00263A12"/>
    <w:rPr>
      <w:sz w:val="26"/>
      <w:szCs w:val="26"/>
      <w:shd w:val="clear" w:color="auto" w:fill="FFFFFF"/>
    </w:rPr>
  </w:style>
  <w:style w:type="paragraph" w:styleId="BodyText">
    <w:name w:val="Body Text"/>
    <w:basedOn w:val="Normal"/>
    <w:link w:val="BodyTextChar"/>
    <w:qFormat/>
    <w:rsid w:val="00263A12"/>
    <w:pPr>
      <w:widowControl w:val="0"/>
      <w:shd w:val="clear" w:color="auto" w:fill="FFFFFF"/>
      <w:spacing w:after="100" w:line="259" w:lineRule="auto"/>
      <w:ind w:firstLine="400"/>
    </w:pPr>
    <w:rPr>
      <w:sz w:val="26"/>
      <w:szCs w:val="26"/>
      <w:lang w:val="en-US"/>
    </w:rPr>
  </w:style>
  <w:style w:type="character" w:customStyle="1" w:styleId="BodyTextChar1">
    <w:name w:val="Body Text Char1"/>
    <w:basedOn w:val="DefaultParagraphFont"/>
    <w:uiPriority w:val="99"/>
    <w:semiHidden/>
    <w:rsid w:val="00263A12"/>
    <w:rPr>
      <w:szCs w:val="28"/>
      <w:lang w:val="vi-VN"/>
    </w:rPr>
  </w:style>
  <w:style w:type="character" w:customStyle="1" w:styleId="Heading1">
    <w:name w:val="Heading #1_"/>
    <w:link w:val="Heading10"/>
    <w:rsid w:val="00263A12"/>
    <w:rPr>
      <w:b/>
      <w:bCs/>
      <w:sz w:val="26"/>
      <w:szCs w:val="26"/>
      <w:shd w:val="clear" w:color="auto" w:fill="FFFFFF"/>
    </w:rPr>
  </w:style>
  <w:style w:type="paragraph" w:customStyle="1" w:styleId="Heading10">
    <w:name w:val="Heading #1"/>
    <w:basedOn w:val="Normal"/>
    <w:link w:val="Heading1"/>
    <w:rsid w:val="00263A12"/>
    <w:pPr>
      <w:widowControl w:val="0"/>
      <w:shd w:val="clear" w:color="auto" w:fill="FFFFFF"/>
      <w:spacing w:after="100" w:line="259" w:lineRule="auto"/>
      <w:ind w:firstLine="710"/>
      <w:outlineLvl w:val="0"/>
    </w:pPr>
    <w:rPr>
      <w:b/>
      <w:bCs/>
      <w:sz w:val="26"/>
      <w:szCs w:val="26"/>
      <w:lang w:val="en-US"/>
    </w:rPr>
  </w:style>
  <w:style w:type="character" w:customStyle="1" w:styleId="Bodytext3">
    <w:name w:val="Body text (3)_"/>
    <w:link w:val="Bodytext30"/>
    <w:rsid w:val="00263A12"/>
    <w:rPr>
      <w:shd w:val="clear" w:color="auto" w:fill="FFFFFF"/>
    </w:rPr>
  </w:style>
  <w:style w:type="paragraph" w:customStyle="1" w:styleId="Bodytext30">
    <w:name w:val="Body text (3)"/>
    <w:basedOn w:val="Normal"/>
    <w:link w:val="Bodytext3"/>
    <w:rsid w:val="00263A12"/>
    <w:pPr>
      <w:widowControl w:val="0"/>
      <w:shd w:val="clear" w:color="auto" w:fill="FFFFFF"/>
      <w:spacing w:after="0" w:line="240" w:lineRule="auto"/>
      <w:ind w:firstLine="220"/>
    </w:pPr>
    <w:rPr>
      <w:szCs w:val="22"/>
      <w:lang w:val="en-US"/>
    </w:rPr>
  </w:style>
  <w:style w:type="character" w:customStyle="1" w:styleId="Picturecaption">
    <w:name w:val="Picture caption_"/>
    <w:link w:val="Picturecaption0"/>
    <w:rsid w:val="00263A12"/>
    <w:rPr>
      <w:sz w:val="26"/>
      <w:szCs w:val="26"/>
      <w:shd w:val="clear" w:color="auto" w:fill="FFFFFF"/>
    </w:rPr>
  </w:style>
  <w:style w:type="paragraph" w:customStyle="1" w:styleId="Picturecaption0">
    <w:name w:val="Picture caption"/>
    <w:basedOn w:val="Normal"/>
    <w:link w:val="Picturecaption"/>
    <w:rsid w:val="00263A12"/>
    <w:pPr>
      <w:widowControl w:val="0"/>
      <w:shd w:val="clear" w:color="auto" w:fill="FFFFFF"/>
      <w:spacing w:after="0" w:line="240" w:lineRule="auto"/>
      <w:ind w:firstLine="350"/>
    </w:pPr>
    <w:rPr>
      <w:sz w:val="26"/>
      <w:szCs w:val="26"/>
      <w:lang w:val="en-US"/>
    </w:rPr>
  </w:style>
  <w:style w:type="character" w:customStyle="1" w:styleId="Bodytext2">
    <w:name w:val="Body text (2)_"/>
    <w:link w:val="Bodytext20"/>
    <w:rsid w:val="00263A12"/>
    <w:rPr>
      <w:rFonts w:ascii="Arial" w:hAnsi="Arial"/>
      <w:sz w:val="15"/>
      <w:szCs w:val="15"/>
      <w:shd w:val="clear" w:color="auto" w:fill="FFFFFF"/>
    </w:rPr>
  </w:style>
  <w:style w:type="paragraph" w:customStyle="1" w:styleId="Bodytext20">
    <w:name w:val="Body text (2)"/>
    <w:basedOn w:val="Normal"/>
    <w:link w:val="Bodytext2"/>
    <w:rsid w:val="00263A12"/>
    <w:pPr>
      <w:widowControl w:val="0"/>
      <w:shd w:val="clear" w:color="auto" w:fill="FFFFFF"/>
      <w:spacing w:after="0" w:line="240" w:lineRule="auto"/>
    </w:pPr>
    <w:rPr>
      <w:rFonts w:ascii="Arial" w:hAnsi="Arial"/>
      <w:sz w:val="15"/>
      <w:szCs w:val="15"/>
      <w:lang w:val="en-US"/>
    </w:rPr>
  </w:style>
  <w:style w:type="character" w:customStyle="1" w:styleId="Bodytext4">
    <w:name w:val="Body text (4)_"/>
    <w:link w:val="Bodytext40"/>
    <w:rsid w:val="00263A12"/>
    <w:rPr>
      <w:rFonts w:ascii="Arial" w:hAnsi="Arial"/>
      <w:i/>
      <w:iCs/>
      <w:sz w:val="18"/>
      <w:szCs w:val="18"/>
      <w:shd w:val="clear" w:color="auto" w:fill="FFFFFF"/>
    </w:rPr>
  </w:style>
  <w:style w:type="paragraph" w:customStyle="1" w:styleId="Bodytext40">
    <w:name w:val="Body text (4)"/>
    <w:basedOn w:val="Normal"/>
    <w:link w:val="Bodytext4"/>
    <w:rsid w:val="00263A12"/>
    <w:pPr>
      <w:widowControl w:val="0"/>
      <w:shd w:val="clear" w:color="auto" w:fill="FFFFFF"/>
      <w:spacing w:after="0" w:line="240" w:lineRule="auto"/>
      <w:jc w:val="center"/>
    </w:pPr>
    <w:rPr>
      <w:rFonts w:ascii="Arial" w:hAnsi="Arial"/>
      <w:i/>
      <w:iCs/>
      <w:sz w:val="18"/>
      <w:szCs w:val="18"/>
      <w:lang w:val="en-US"/>
    </w:rPr>
  </w:style>
  <w:style w:type="character" w:customStyle="1" w:styleId="Tablecaption">
    <w:name w:val="Table caption_"/>
    <w:link w:val="Tablecaption0"/>
    <w:rsid w:val="00263A12"/>
    <w:rPr>
      <w:rFonts w:ascii="Arial" w:hAnsi="Arial"/>
      <w:sz w:val="15"/>
      <w:szCs w:val="15"/>
      <w:shd w:val="clear" w:color="auto" w:fill="FFFFFF"/>
    </w:rPr>
  </w:style>
  <w:style w:type="paragraph" w:customStyle="1" w:styleId="Tablecaption0">
    <w:name w:val="Table caption"/>
    <w:basedOn w:val="Normal"/>
    <w:link w:val="Tablecaption"/>
    <w:rsid w:val="00263A12"/>
    <w:pPr>
      <w:widowControl w:val="0"/>
      <w:shd w:val="clear" w:color="auto" w:fill="FFFFFF"/>
      <w:spacing w:after="0" w:line="240" w:lineRule="auto"/>
    </w:pPr>
    <w:rPr>
      <w:rFonts w:ascii="Arial" w:hAnsi="Arial"/>
      <w:sz w:val="15"/>
      <w:szCs w:val="15"/>
      <w:lang w:val="en-US"/>
    </w:rPr>
  </w:style>
  <w:style w:type="character" w:customStyle="1" w:styleId="Other">
    <w:name w:val="Other_"/>
    <w:link w:val="Other0"/>
    <w:rsid w:val="00263A12"/>
    <w:rPr>
      <w:sz w:val="26"/>
      <w:szCs w:val="26"/>
      <w:shd w:val="clear" w:color="auto" w:fill="FFFFFF"/>
    </w:rPr>
  </w:style>
  <w:style w:type="paragraph" w:customStyle="1" w:styleId="Other0">
    <w:name w:val="Other"/>
    <w:basedOn w:val="Normal"/>
    <w:link w:val="Other"/>
    <w:rsid w:val="00263A12"/>
    <w:pPr>
      <w:widowControl w:val="0"/>
      <w:shd w:val="clear" w:color="auto" w:fill="FFFFFF"/>
      <w:spacing w:after="100" w:line="259" w:lineRule="auto"/>
      <w:ind w:firstLine="400"/>
    </w:pPr>
    <w:rPr>
      <w:sz w:val="26"/>
      <w:szCs w:val="26"/>
      <w:lang w:val="en-US"/>
    </w:rPr>
  </w:style>
  <w:style w:type="character" w:customStyle="1" w:styleId="Bodytext7">
    <w:name w:val="Body text (7)_"/>
    <w:link w:val="Bodytext70"/>
    <w:rsid w:val="00263A12"/>
    <w:rPr>
      <w:rFonts w:ascii="Arial" w:hAnsi="Arial"/>
      <w:sz w:val="22"/>
      <w:shd w:val="clear" w:color="auto" w:fill="FFFFFF"/>
    </w:rPr>
  </w:style>
  <w:style w:type="paragraph" w:customStyle="1" w:styleId="Bodytext70">
    <w:name w:val="Body text (7)"/>
    <w:basedOn w:val="Normal"/>
    <w:link w:val="Bodytext7"/>
    <w:rsid w:val="00263A12"/>
    <w:pPr>
      <w:widowControl w:val="0"/>
      <w:shd w:val="clear" w:color="auto" w:fill="FFFFFF"/>
      <w:spacing w:after="130" w:line="240" w:lineRule="auto"/>
      <w:jc w:val="center"/>
    </w:pPr>
    <w:rPr>
      <w:rFonts w:ascii="Arial" w:hAnsi="Arial"/>
      <w:sz w:val="22"/>
      <w:szCs w:val="22"/>
      <w:lang w:val="en-US"/>
    </w:rPr>
  </w:style>
  <w:style w:type="character" w:customStyle="1" w:styleId="Bodytext8">
    <w:name w:val="Body text (8)_"/>
    <w:link w:val="Bodytext80"/>
    <w:rsid w:val="00263A12"/>
    <w:rPr>
      <w:rFonts w:ascii="Arial" w:hAnsi="Arial"/>
      <w:b/>
      <w:bCs/>
      <w:sz w:val="19"/>
      <w:szCs w:val="19"/>
      <w:shd w:val="clear" w:color="auto" w:fill="FFFFFF"/>
    </w:rPr>
  </w:style>
  <w:style w:type="paragraph" w:customStyle="1" w:styleId="Bodytext80">
    <w:name w:val="Body text (8)"/>
    <w:basedOn w:val="Normal"/>
    <w:link w:val="Bodytext8"/>
    <w:rsid w:val="00263A12"/>
    <w:pPr>
      <w:widowControl w:val="0"/>
      <w:shd w:val="clear" w:color="auto" w:fill="FFFFFF"/>
      <w:spacing w:after="380"/>
      <w:ind w:left="5360" w:hanging="1990"/>
    </w:pPr>
    <w:rPr>
      <w:rFonts w:ascii="Arial" w:hAnsi="Arial"/>
      <w:b/>
      <w:bCs/>
      <w:sz w:val="19"/>
      <w:szCs w:val="19"/>
      <w:lang w:val="en-US"/>
    </w:rPr>
  </w:style>
  <w:style w:type="character" w:customStyle="1" w:styleId="Bodytext0">
    <w:name w:val="Body text_"/>
    <w:basedOn w:val="DefaultParagraphFont"/>
    <w:link w:val="BodyText41"/>
    <w:rsid w:val="005374E1"/>
    <w:rPr>
      <w:rFonts w:eastAsia="Times New Roman" w:cs="Times New Roman"/>
      <w:sz w:val="26"/>
      <w:szCs w:val="26"/>
      <w:shd w:val="clear" w:color="auto" w:fill="FFFFFF"/>
    </w:rPr>
  </w:style>
  <w:style w:type="character" w:customStyle="1" w:styleId="Bodytext11pt">
    <w:name w:val="Body text + 11 pt"/>
    <w:aliases w:val="Italic"/>
    <w:basedOn w:val="Bodytext0"/>
    <w:rsid w:val="005374E1"/>
    <w:rPr>
      <w:rFonts w:eastAsia="Times New Roman" w:cs="Times New Roman"/>
      <w:color w:val="000000"/>
      <w:spacing w:val="0"/>
      <w:w w:val="100"/>
      <w:position w:val="0"/>
      <w:sz w:val="22"/>
      <w:szCs w:val="22"/>
      <w:shd w:val="clear" w:color="auto" w:fill="FFFFFF"/>
      <w:lang w:val="vi-VN"/>
    </w:rPr>
  </w:style>
  <w:style w:type="character" w:customStyle="1" w:styleId="Bodytext11">
    <w:name w:val="Body text + 11"/>
    <w:aliases w:val="5 pt,Bold,Spacing 0 pt,Body text + 10"/>
    <w:basedOn w:val="Bodytext0"/>
    <w:rsid w:val="005374E1"/>
    <w:rPr>
      <w:rFonts w:eastAsia="Times New Roman" w:cs="Times New Roman"/>
      <w:b/>
      <w:bCs/>
      <w:color w:val="000000"/>
      <w:spacing w:val="10"/>
      <w:w w:val="100"/>
      <w:position w:val="0"/>
      <w:sz w:val="23"/>
      <w:szCs w:val="23"/>
      <w:shd w:val="clear" w:color="auto" w:fill="FFFFFF"/>
      <w:lang w:val="vi-VN"/>
    </w:rPr>
  </w:style>
  <w:style w:type="paragraph" w:customStyle="1" w:styleId="BodyText41">
    <w:name w:val="Body Text4"/>
    <w:basedOn w:val="Normal"/>
    <w:link w:val="Bodytext0"/>
    <w:rsid w:val="005374E1"/>
    <w:pPr>
      <w:widowControl w:val="0"/>
      <w:shd w:val="clear" w:color="auto" w:fill="FFFFFF"/>
      <w:spacing w:before="600" w:after="840" w:line="0" w:lineRule="atLeast"/>
      <w:jc w:val="center"/>
    </w:pPr>
    <w:rPr>
      <w:rFonts w:eastAsia="Times New Roman" w:cs="Times New Roman"/>
      <w:sz w:val="26"/>
      <w:szCs w:val="26"/>
      <w:lang w:val="en-US"/>
    </w:rPr>
  </w:style>
  <w:style w:type="character" w:customStyle="1" w:styleId="Bodytext4pt">
    <w:name w:val="Body text + 4 pt"/>
    <w:basedOn w:val="Bodytext0"/>
    <w:rsid w:val="005374E1"/>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792"/>
    <w:rPr>
      <w:szCs w:val="28"/>
      <w:lang w:val="vi-VN"/>
    </w:rPr>
  </w:style>
  <w:style w:type="paragraph" w:styleId="Heading2">
    <w:name w:val="heading 2"/>
    <w:basedOn w:val="Normal"/>
    <w:next w:val="Normal"/>
    <w:link w:val="Heading2Char"/>
    <w:qFormat/>
    <w:rsid w:val="00263A12"/>
    <w:pPr>
      <w:keepNext/>
      <w:spacing w:after="0" w:line="240" w:lineRule="auto"/>
      <w:jc w:val="both"/>
      <w:outlineLvl w:val="1"/>
    </w:pPr>
    <w:rPr>
      <w:rFonts w:eastAsia="Times New Roman" w:cs="Times New Roman"/>
      <w:b/>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14792"/>
    <w:pPr>
      <w:spacing w:after="0" w:line="240" w:lineRule="auto"/>
    </w:pPr>
    <w:rPr>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90015"/>
    <w:pPr>
      <w:spacing w:before="100" w:beforeAutospacing="1" w:after="100" w:afterAutospacing="1" w:line="240" w:lineRule="auto"/>
    </w:pPr>
    <w:rPr>
      <w:rFonts w:eastAsia="Times New Roman" w:cs="Times New Roman"/>
      <w:sz w:val="24"/>
      <w:szCs w:val="24"/>
      <w:lang w:val="en-US"/>
    </w:rPr>
  </w:style>
  <w:style w:type="paragraph" w:styleId="Header">
    <w:name w:val="header"/>
    <w:basedOn w:val="Normal"/>
    <w:link w:val="HeaderChar"/>
    <w:unhideWhenUsed/>
    <w:rsid w:val="00C66ADF"/>
    <w:pPr>
      <w:tabs>
        <w:tab w:val="center" w:pos="4680"/>
        <w:tab w:val="right" w:pos="9360"/>
      </w:tabs>
      <w:spacing w:after="0" w:line="240" w:lineRule="auto"/>
    </w:pPr>
  </w:style>
  <w:style w:type="character" w:customStyle="1" w:styleId="HeaderChar">
    <w:name w:val="Header Char"/>
    <w:basedOn w:val="DefaultParagraphFont"/>
    <w:link w:val="Header"/>
    <w:rsid w:val="00C66ADF"/>
    <w:rPr>
      <w:szCs w:val="28"/>
      <w:lang w:val="vi-VN"/>
    </w:rPr>
  </w:style>
  <w:style w:type="paragraph" w:styleId="Footer">
    <w:name w:val="footer"/>
    <w:basedOn w:val="Normal"/>
    <w:link w:val="FooterChar"/>
    <w:unhideWhenUsed/>
    <w:rsid w:val="00C66ADF"/>
    <w:pPr>
      <w:tabs>
        <w:tab w:val="center" w:pos="4680"/>
        <w:tab w:val="right" w:pos="9360"/>
      </w:tabs>
      <w:spacing w:after="0" w:line="240" w:lineRule="auto"/>
    </w:pPr>
  </w:style>
  <w:style w:type="character" w:customStyle="1" w:styleId="FooterChar">
    <w:name w:val="Footer Char"/>
    <w:basedOn w:val="DefaultParagraphFont"/>
    <w:link w:val="Footer"/>
    <w:rsid w:val="00C66ADF"/>
    <w:rPr>
      <w:szCs w:val="28"/>
      <w:lang w:val="vi-VN"/>
    </w:rPr>
  </w:style>
  <w:style w:type="character" w:customStyle="1" w:styleId="Heading2Char">
    <w:name w:val="Heading 2 Char"/>
    <w:basedOn w:val="DefaultParagraphFont"/>
    <w:link w:val="Heading2"/>
    <w:rsid w:val="00263A12"/>
    <w:rPr>
      <w:rFonts w:eastAsia="Times New Roman" w:cs="Times New Roman"/>
      <w:b/>
      <w:szCs w:val="20"/>
    </w:rPr>
  </w:style>
  <w:style w:type="character" w:styleId="PageNumber">
    <w:name w:val="page number"/>
    <w:basedOn w:val="DefaultParagraphFont"/>
    <w:rsid w:val="00263A12"/>
  </w:style>
  <w:style w:type="paragraph" w:styleId="FootnoteText">
    <w:name w:val="footnote text"/>
    <w:aliases w:val="Char9 Char,Char9 Char Char"/>
    <w:basedOn w:val="Normal"/>
    <w:link w:val="FootnoteTextChar"/>
    <w:uiPriority w:val="99"/>
    <w:unhideWhenUsed/>
    <w:rsid w:val="00263A12"/>
    <w:pPr>
      <w:spacing w:after="0" w:line="240" w:lineRule="auto"/>
    </w:pPr>
    <w:rPr>
      <w:rFonts w:ascii="UVnTime" w:eastAsia="Times New Roman" w:hAnsi="UVnTime" w:cs="Times New Roman"/>
      <w:sz w:val="20"/>
      <w:szCs w:val="20"/>
      <w:lang w:val="x-none" w:eastAsia="x-none"/>
    </w:rPr>
  </w:style>
  <w:style w:type="character" w:customStyle="1" w:styleId="FootnoteTextChar">
    <w:name w:val="Footnote Text Char"/>
    <w:aliases w:val="Char9 Char Char1,Char9 Char Char Char"/>
    <w:basedOn w:val="DefaultParagraphFont"/>
    <w:link w:val="FootnoteText"/>
    <w:uiPriority w:val="99"/>
    <w:rsid w:val="00263A12"/>
    <w:rPr>
      <w:rFonts w:ascii="UVnTime" w:eastAsia="Times New Roman" w:hAnsi="UVnTime" w:cs="Times New Roman"/>
      <w:sz w:val="20"/>
      <w:szCs w:val="20"/>
      <w:lang w:val="x-none" w:eastAsia="x-none"/>
    </w:rPr>
  </w:style>
  <w:style w:type="character" w:styleId="FootnoteReference">
    <w:name w:val="footnote reference"/>
    <w:aliases w:val="Footnote,Ref,de nota al pie,Footnote text,ftref,Footnote text + 13 pt,Footnote Text1,BearingPoint,16 Point,Superscript 6 Point,fr,Footnote + Arial,10 pt"/>
    <w:uiPriority w:val="99"/>
    <w:unhideWhenUsed/>
    <w:rsid w:val="00263A12"/>
    <w:rPr>
      <w:vertAlign w:val="superscript"/>
    </w:rPr>
  </w:style>
  <w:style w:type="character" w:styleId="Hyperlink">
    <w:name w:val="Hyperlink"/>
    <w:rsid w:val="00263A12"/>
    <w:rPr>
      <w:color w:val="0066CC"/>
      <w:u w:val="single"/>
    </w:rPr>
  </w:style>
  <w:style w:type="character" w:customStyle="1" w:styleId="Vnbnnidung2">
    <w:name w:val="Văn bản nội dung (2)_"/>
    <w:link w:val="Vnbnnidung21"/>
    <w:rsid w:val="00263A12"/>
    <w:rPr>
      <w:rFonts w:ascii="Arial" w:hAnsi="Arial" w:cs="Arial"/>
      <w:spacing w:val="-10"/>
      <w:shd w:val="clear" w:color="auto" w:fill="FFFFFF"/>
    </w:rPr>
  </w:style>
  <w:style w:type="paragraph" w:customStyle="1" w:styleId="Vnbnnidung21">
    <w:name w:val="Văn bản nội dung (2)1"/>
    <w:basedOn w:val="Normal"/>
    <w:link w:val="Vnbnnidung2"/>
    <w:rsid w:val="00263A12"/>
    <w:pPr>
      <w:widowControl w:val="0"/>
      <w:shd w:val="clear" w:color="auto" w:fill="FFFFFF"/>
      <w:spacing w:after="60" w:line="240" w:lineRule="atLeast"/>
    </w:pPr>
    <w:rPr>
      <w:rFonts w:ascii="Arial" w:hAnsi="Arial" w:cs="Arial"/>
      <w:spacing w:val="-10"/>
      <w:szCs w:val="22"/>
      <w:lang w:val="en-US"/>
    </w:rPr>
  </w:style>
  <w:style w:type="character" w:customStyle="1" w:styleId="Vnbnnidung20">
    <w:name w:val="Văn bản nội dung (2)"/>
    <w:rsid w:val="00263A12"/>
    <w:rPr>
      <w:rFonts w:ascii="Arial" w:hAnsi="Arial" w:cs="Arial"/>
      <w:spacing w:val="-10"/>
      <w:u w:val="single"/>
    </w:rPr>
  </w:style>
  <w:style w:type="character" w:customStyle="1" w:styleId="Vnbnnidung3">
    <w:name w:val="Văn bản nội dung (3)_"/>
    <w:link w:val="Vnbnnidung30"/>
    <w:rsid w:val="00263A12"/>
    <w:rPr>
      <w:rFonts w:ascii="Arial" w:hAnsi="Arial" w:cs="Arial"/>
      <w:i/>
      <w:iCs/>
      <w:shd w:val="clear" w:color="auto" w:fill="FFFFFF"/>
    </w:rPr>
  </w:style>
  <w:style w:type="paragraph" w:customStyle="1" w:styleId="Vnbnnidung30">
    <w:name w:val="Văn bản nội dung (3)"/>
    <w:basedOn w:val="Normal"/>
    <w:link w:val="Vnbnnidung3"/>
    <w:rsid w:val="00263A12"/>
    <w:pPr>
      <w:widowControl w:val="0"/>
      <w:shd w:val="clear" w:color="auto" w:fill="FFFFFF"/>
      <w:spacing w:before="180" w:after="360" w:line="240" w:lineRule="atLeast"/>
      <w:ind w:hanging="740"/>
      <w:jc w:val="both"/>
    </w:pPr>
    <w:rPr>
      <w:rFonts w:ascii="Arial" w:hAnsi="Arial" w:cs="Arial"/>
      <w:i/>
      <w:iCs/>
      <w:szCs w:val="22"/>
      <w:lang w:val="en-US"/>
    </w:rPr>
  </w:style>
  <w:style w:type="character" w:customStyle="1" w:styleId="Vnbnnidung3Khnginnghing">
    <w:name w:val="Văn bản nội dung (3) + Không in nghiêng"/>
    <w:aliases w:val="Giãn cách 0 pt"/>
    <w:rsid w:val="00263A12"/>
    <w:rPr>
      <w:rFonts w:ascii="Arial" w:hAnsi="Arial" w:cs="Arial"/>
      <w:i/>
      <w:iCs/>
      <w:spacing w:val="-10"/>
      <w:u w:val="none"/>
    </w:rPr>
  </w:style>
  <w:style w:type="character" w:customStyle="1" w:styleId="Vnbnnidung375pt">
    <w:name w:val="Văn bản nội dung (3) + 7.5 pt"/>
    <w:rsid w:val="00263A12"/>
    <w:rPr>
      <w:rFonts w:ascii="Arial" w:hAnsi="Arial" w:cs="Arial"/>
      <w:i/>
      <w:iCs/>
      <w:sz w:val="15"/>
      <w:szCs w:val="15"/>
      <w:u w:val="none"/>
    </w:rPr>
  </w:style>
  <w:style w:type="character" w:customStyle="1" w:styleId="Vnbnnidung375pt1">
    <w:name w:val="Văn bản nội dung (3) + 7.5 pt1"/>
    <w:aliases w:val="Không in nghiêng"/>
    <w:rsid w:val="00263A12"/>
    <w:rPr>
      <w:rFonts w:ascii="Arial" w:hAnsi="Arial" w:cs="Arial"/>
      <w:i/>
      <w:iCs/>
      <w:sz w:val="15"/>
      <w:szCs w:val="15"/>
      <w:u w:val="none"/>
    </w:rPr>
  </w:style>
  <w:style w:type="character" w:customStyle="1" w:styleId="Vnbnnidung3Khnginnghing1">
    <w:name w:val="Văn bản nội dung (3) + Không in nghiêng1"/>
    <w:rsid w:val="00263A12"/>
    <w:rPr>
      <w:rFonts w:ascii="Arial" w:hAnsi="Arial" w:cs="Arial"/>
      <w:i/>
      <w:iCs/>
      <w:sz w:val="24"/>
      <w:szCs w:val="24"/>
      <w:u w:val="none"/>
    </w:rPr>
  </w:style>
  <w:style w:type="character" w:customStyle="1" w:styleId="Tiu2">
    <w:name w:val="Tiêu đề #2_"/>
    <w:link w:val="Tiu20"/>
    <w:rsid w:val="00263A12"/>
    <w:rPr>
      <w:rFonts w:ascii="Arial" w:hAnsi="Arial" w:cs="Arial"/>
      <w:b/>
      <w:bCs/>
      <w:shd w:val="clear" w:color="auto" w:fill="FFFFFF"/>
    </w:rPr>
  </w:style>
  <w:style w:type="paragraph" w:customStyle="1" w:styleId="Tiu20">
    <w:name w:val="Tiêu đề #2"/>
    <w:basedOn w:val="Normal"/>
    <w:link w:val="Tiu2"/>
    <w:rsid w:val="00263A12"/>
    <w:pPr>
      <w:widowControl w:val="0"/>
      <w:shd w:val="clear" w:color="auto" w:fill="FFFFFF"/>
      <w:spacing w:before="180" w:after="60" w:line="240" w:lineRule="atLeast"/>
      <w:jc w:val="center"/>
      <w:outlineLvl w:val="1"/>
    </w:pPr>
    <w:rPr>
      <w:rFonts w:ascii="Arial" w:hAnsi="Arial" w:cs="Arial"/>
      <w:b/>
      <w:bCs/>
      <w:szCs w:val="22"/>
      <w:lang w:val="en-US"/>
    </w:rPr>
  </w:style>
  <w:style w:type="character" w:customStyle="1" w:styleId="Vnbnnidung4">
    <w:name w:val="Văn bản nội dung (4)_"/>
    <w:link w:val="Vnbnnidung40"/>
    <w:rsid w:val="00263A12"/>
    <w:rPr>
      <w:rFonts w:ascii="Arial" w:hAnsi="Arial" w:cs="Arial"/>
      <w:b/>
      <w:bCs/>
      <w:sz w:val="22"/>
      <w:shd w:val="clear" w:color="auto" w:fill="FFFFFF"/>
    </w:rPr>
  </w:style>
  <w:style w:type="paragraph" w:customStyle="1" w:styleId="Vnbnnidung40">
    <w:name w:val="Văn bản nội dung (4)"/>
    <w:basedOn w:val="Normal"/>
    <w:link w:val="Vnbnnidung4"/>
    <w:rsid w:val="00263A12"/>
    <w:pPr>
      <w:widowControl w:val="0"/>
      <w:shd w:val="clear" w:color="auto" w:fill="FFFFFF"/>
      <w:spacing w:before="60" w:after="180" w:line="240" w:lineRule="atLeast"/>
      <w:jc w:val="center"/>
    </w:pPr>
    <w:rPr>
      <w:rFonts w:ascii="Arial" w:hAnsi="Arial" w:cs="Arial"/>
      <w:b/>
      <w:bCs/>
      <w:sz w:val="22"/>
      <w:szCs w:val="22"/>
      <w:lang w:val="en-US"/>
    </w:rPr>
  </w:style>
  <w:style w:type="character" w:customStyle="1" w:styleId="Vnbnnidung5">
    <w:name w:val="Văn bản nội dung (5)_"/>
    <w:link w:val="Vnbnnidung50"/>
    <w:rsid w:val="00263A12"/>
    <w:rPr>
      <w:rFonts w:ascii="Arial" w:hAnsi="Arial" w:cs="Arial"/>
      <w:b/>
      <w:bCs/>
      <w:shd w:val="clear" w:color="auto" w:fill="FFFFFF"/>
    </w:rPr>
  </w:style>
  <w:style w:type="paragraph" w:customStyle="1" w:styleId="Vnbnnidung50">
    <w:name w:val="Văn bản nội dung (5)"/>
    <w:basedOn w:val="Normal"/>
    <w:link w:val="Vnbnnidung5"/>
    <w:rsid w:val="00263A12"/>
    <w:pPr>
      <w:widowControl w:val="0"/>
      <w:shd w:val="clear" w:color="auto" w:fill="FFFFFF"/>
      <w:spacing w:before="180" w:after="60" w:line="240" w:lineRule="atLeast"/>
      <w:ind w:hanging="740"/>
      <w:jc w:val="both"/>
    </w:pPr>
    <w:rPr>
      <w:rFonts w:ascii="Arial" w:hAnsi="Arial" w:cs="Arial"/>
      <w:b/>
      <w:bCs/>
      <w:szCs w:val="22"/>
      <w:lang w:val="en-US"/>
    </w:rPr>
  </w:style>
  <w:style w:type="character" w:customStyle="1" w:styleId="Vnbnnidung6">
    <w:name w:val="Văn bản nội dung (6)_"/>
    <w:link w:val="Vnbnnidung60"/>
    <w:rsid w:val="00263A12"/>
    <w:rPr>
      <w:rFonts w:ascii="Arial" w:hAnsi="Arial" w:cs="Arial"/>
      <w:sz w:val="22"/>
      <w:shd w:val="clear" w:color="auto" w:fill="FFFFFF"/>
    </w:rPr>
  </w:style>
  <w:style w:type="paragraph" w:customStyle="1" w:styleId="Vnbnnidung60">
    <w:name w:val="Văn bản nội dung (6)"/>
    <w:basedOn w:val="Normal"/>
    <w:link w:val="Vnbnnidung6"/>
    <w:rsid w:val="00263A12"/>
    <w:pPr>
      <w:widowControl w:val="0"/>
      <w:shd w:val="clear" w:color="auto" w:fill="FFFFFF"/>
      <w:spacing w:after="600" w:line="240" w:lineRule="atLeast"/>
      <w:jc w:val="center"/>
    </w:pPr>
    <w:rPr>
      <w:rFonts w:ascii="Arial" w:hAnsi="Arial" w:cs="Arial"/>
      <w:sz w:val="22"/>
      <w:szCs w:val="22"/>
      <w:lang w:val="en-US"/>
    </w:rPr>
  </w:style>
  <w:style w:type="character" w:customStyle="1" w:styleId="Vnbnnidung5Khnginm">
    <w:name w:val="Văn bản nội dung (5) + Không in đậm"/>
    <w:aliases w:val="In nghiêng"/>
    <w:rsid w:val="00263A12"/>
    <w:rPr>
      <w:rFonts w:ascii="Arial" w:hAnsi="Arial" w:cs="Arial"/>
      <w:b/>
      <w:bCs/>
      <w:i/>
      <w:iCs/>
      <w:u w:val="none"/>
    </w:rPr>
  </w:style>
  <w:style w:type="character" w:customStyle="1" w:styleId="Vnbnnidung2Innghing">
    <w:name w:val="Văn bản nội dung (2) + In nghiêng"/>
    <w:aliases w:val="Giãn cách 0 pt84"/>
    <w:rsid w:val="00263A12"/>
    <w:rPr>
      <w:rFonts w:ascii="Arial" w:hAnsi="Arial" w:cs="Arial"/>
      <w:i/>
      <w:iCs/>
      <w:spacing w:val="0"/>
      <w:u w:val="none"/>
    </w:rPr>
  </w:style>
  <w:style w:type="character" w:customStyle="1" w:styleId="Vnbnnidung217pt">
    <w:name w:val="Văn bản nội dung (2) + 17 pt"/>
    <w:aliases w:val="Giãn cách 0 pt83"/>
    <w:rsid w:val="00263A12"/>
    <w:rPr>
      <w:rFonts w:ascii="Arial" w:hAnsi="Arial" w:cs="Arial"/>
      <w:spacing w:val="0"/>
      <w:sz w:val="34"/>
      <w:szCs w:val="34"/>
      <w:u w:val="none"/>
    </w:rPr>
  </w:style>
  <w:style w:type="character" w:customStyle="1" w:styleId="Vnbnnidung7">
    <w:name w:val="Văn bản nội dung (7)_"/>
    <w:link w:val="Vnbnnidung70"/>
    <w:rsid w:val="00263A12"/>
    <w:rPr>
      <w:rFonts w:ascii="Arial" w:hAnsi="Arial" w:cs="Arial"/>
      <w:sz w:val="22"/>
      <w:shd w:val="clear" w:color="auto" w:fill="FFFFFF"/>
    </w:rPr>
  </w:style>
  <w:style w:type="paragraph" w:customStyle="1" w:styleId="Vnbnnidung70">
    <w:name w:val="Văn bản nội dung (7)"/>
    <w:basedOn w:val="Normal"/>
    <w:link w:val="Vnbnnidung7"/>
    <w:rsid w:val="00263A12"/>
    <w:pPr>
      <w:widowControl w:val="0"/>
      <w:shd w:val="clear" w:color="auto" w:fill="FFFFFF"/>
      <w:spacing w:after="420" w:line="240" w:lineRule="atLeast"/>
      <w:jc w:val="center"/>
    </w:pPr>
    <w:rPr>
      <w:rFonts w:ascii="Arial" w:hAnsi="Arial" w:cs="Arial"/>
      <w:sz w:val="22"/>
      <w:szCs w:val="22"/>
      <w:lang w:val="en-US"/>
    </w:rPr>
  </w:style>
  <w:style w:type="character" w:customStyle="1" w:styleId="Vnbnnidung8">
    <w:name w:val="Văn bản nội dung (8)_"/>
    <w:link w:val="Vnbnnidung80"/>
    <w:rsid w:val="00263A12"/>
    <w:rPr>
      <w:rFonts w:ascii="Arial" w:hAnsi="Arial" w:cs="Arial"/>
      <w:b/>
      <w:bCs/>
      <w:sz w:val="18"/>
      <w:szCs w:val="18"/>
      <w:shd w:val="clear" w:color="auto" w:fill="FFFFFF"/>
    </w:rPr>
  </w:style>
  <w:style w:type="paragraph" w:customStyle="1" w:styleId="Vnbnnidung80">
    <w:name w:val="Văn bản nội dung (8)"/>
    <w:basedOn w:val="Normal"/>
    <w:link w:val="Vnbnnidung8"/>
    <w:rsid w:val="00263A12"/>
    <w:pPr>
      <w:widowControl w:val="0"/>
      <w:shd w:val="clear" w:color="auto" w:fill="FFFFFF"/>
      <w:spacing w:after="0" w:line="242" w:lineRule="exact"/>
      <w:jc w:val="both"/>
    </w:pPr>
    <w:rPr>
      <w:rFonts w:ascii="Arial" w:hAnsi="Arial" w:cs="Arial"/>
      <w:b/>
      <w:bCs/>
      <w:sz w:val="18"/>
      <w:szCs w:val="18"/>
      <w:lang w:val="en-US"/>
    </w:rPr>
  </w:style>
  <w:style w:type="character" w:customStyle="1" w:styleId="Vnbnnidung8Gincch1pt">
    <w:name w:val="Văn bản nội dung (8) + Giãn cách 1 pt"/>
    <w:rsid w:val="00263A12"/>
    <w:rPr>
      <w:rFonts w:ascii="Arial" w:hAnsi="Arial" w:cs="Arial"/>
      <w:b/>
      <w:bCs/>
      <w:spacing w:val="20"/>
      <w:sz w:val="18"/>
      <w:szCs w:val="18"/>
      <w:u w:val="none"/>
    </w:rPr>
  </w:style>
  <w:style w:type="character" w:customStyle="1" w:styleId="Vnbnnidung812pt">
    <w:name w:val="Văn bản nội dung (8) + 12 pt"/>
    <w:rsid w:val="00263A12"/>
    <w:rPr>
      <w:rFonts w:ascii="Arial" w:hAnsi="Arial" w:cs="Arial"/>
      <w:b/>
      <w:bCs/>
      <w:sz w:val="24"/>
      <w:szCs w:val="24"/>
      <w:u w:val="none"/>
    </w:rPr>
  </w:style>
  <w:style w:type="character" w:customStyle="1" w:styleId="Vnbnnidung812pt1">
    <w:name w:val="Văn bản nội dung (8) + 12 pt1"/>
    <w:aliases w:val="Không in đậm,In nghiêng45"/>
    <w:rsid w:val="00263A12"/>
    <w:rPr>
      <w:rFonts w:ascii="Arial" w:hAnsi="Arial" w:cs="Arial"/>
      <w:b/>
      <w:bCs/>
      <w:i/>
      <w:iCs/>
      <w:sz w:val="24"/>
      <w:szCs w:val="24"/>
      <w:u w:val="none"/>
    </w:rPr>
  </w:style>
  <w:style w:type="character" w:customStyle="1" w:styleId="Vnbnnidung211pt">
    <w:name w:val="Văn bản nội dung (2) + 11 pt"/>
    <w:aliases w:val="In đậm,Giãn cách 0 pt82"/>
    <w:rsid w:val="00263A12"/>
    <w:rPr>
      <w:rFonts w:ascii="Arial" w:hAnsi="Arial" w:cs="Arial"/>
      <w:b/>
      <w:bCs/>
      <w:spacing w:val="0"/>
      <w:sz w:val="22"/>
      <w:szCs w:val="22"/>
      <w:u w:val="none"/>
    </w:rPr>
  </w:style>
  <w:style w:type="character" w:customStyle="1" w:styleId="Vnbnnidung9">
    <w:name w:val="Văn bản nội dung (9)_"/>
    <w:link w:val="Vnbnnidung90"/>
    <w:rsid w:val="00263A12"/>
    <w:rPr>
      <w:rFonts w:ascii="Arial" w:hAnsi="Arial" w:cs="Arial"/>
      <w:i/>
      <w:iCs/>
      <w:sz w:val="21"/>
      <w:szCs w:val="21"/>
      <w:shd w:val="clear" w:color="auto" w:fill="FFFFFF"/>
    </w:rPr>
  </w:style>
  <w:style w:type="paragraph" w:customStyle="1" w:styleId="Vnbnnidung90">
    <w:name w:val="Văn bản nội dung (9)"/>
    <w:basedOn w:val="Normal"/>
    <w:link w:val="Vnbnnidung9"/>
    <w:rsid w:val="00263A12"/>
    <w:pPr>
      <w:widowControl w:val="0"/>
      <w:shd w:val="clear" w:color="auto" w:fill="FFFFFF"/>
      <w:spacing w:after="360" w:line="240" w:lineRule="atLeast"/>
      <w:jc w:val="center"/>
    </w:pPr>
    <w:rPr>
      <w:rFonts w:ascii="Arial" w:hAnsi="Arial" w:cs="Arial"/>
      <w:i/>
      <w:iCs/>
      <w:sz w:val="21"/>
      <w:szCs w:val="21"/>
      <w:lang w:val="en-US"/>
    </w:rPr>
  </w:style>
  <w:style w:type="character" w:customStyle="1" w:styleId="Vnbnnidung10">
    <w:name w:val="Văn bản nội dung (10)_"/>
    <w:link w:val="Vnbnnidung100"/>
    <w:rsid w:val="00263A12"/>
    <w:rPr>
      <w:rFonts w:ascii="Arial" w:hAnsi="Arial" w:cs="Arial"/>
      <w:i/>
      <w:iCs/>
      <w:shd w:val="clear" w:color="auto" w:fill="FFFFFF"/>
    </w:rPr>
  </w:style>
  <w:style w:type="paragraph" w:customStyle="1" w:styleId="Vnbnnidung100">
    <w:name w:val="Văn bản nội dung (10)"/>
    <w:basedOn w:val="Normal"/>
    <w:link w:val="Vnbnnidung10"/>
    <w:rsid w:val="00263A12"/>
    <w:pPr>
      <w:widowControl w:val="0"/>
      <w:shd w:val="clear" w:color="auto" w:fill="FFFFFF"/>
      <w:spacing w:before="60" w:after="60" w:line="316" w:lineRule="exact"/>
      <w:ind w:firstLine="700"/>
      <w:jc w:val="both"/>
    </w:pPr>
    <w:rPr>
      <w:rFonts w:ascii="Arial" w:hAnsi="Arial" w:cs="Arial"/>
      <w:i/>
      <w:iCs/>
      <w:szCs w:val="22"/>
      <w:lang w:val="en-US"/>
    </w:rPr>
  </w:style>
  <w:style w:type="character" w:customStyle="1" w:styleId="Vnbnnidung10Khnginnghing">
    <w:name w:val="Văn bản nội dung (10) + Không in nghiêng"/>
    <w:aliases w:val="Giãn cách 0 pt81"/>
    <w:rsid w:val="00263A12"/>
    <w:rPr>
      <w:rFonts w:ascii="Arial" w:hAnsi="Arial" w:cs="Arial"/>
      <w:i/>
      <w:iCs/>
      <w:spacing w:val="-10"/>
      <w:u w:val="none"/>
    </w:rPr>
  </w:style>
  <w:style w:type="character" w:customStyle="1" w:styleId="Vnbnnidung10Inm">
    <w:name w:val="Văn bản nội dung (10) + In đậm"/>
    <w:aliases w:val="Không in nghiêng17"/>
    <w:rsid w:val="00263A12"/>
    <w:rPr>
      <w:rFonts w:ascii="Arial" w:hAnsi="Arial" w:cs="Arial"/>
      <w:b/>
      <w:bCs/>
      <w:i/>
      <w:iCs/>
      <w:u w:val="none"/>
    </w:rPr>
  </w:style>
  <w:style w:type="character" w:customStyle="1" w:styleId="Vnbnnidung2105pt">
    <w:name w:val="Văn bản nội dung (2) + 10.5 pt"/>
    <w:aliases w:val="Giãn cách 0 pt80"/>
    <w:rsid w:val="00263A12"/>
    <w:rPr>
      <w:rFonts w:ascii="Arial" w:hAnsi="Arial" w:cs="Arial"/>
      <w:spacing w:val="0"/>
      <w:sz w:val="21"/>
      <w:szCs w:val="21"/>
      <w:u w:val="none"/>
    </w:rPr>
  </w:style>
  <w:style w:type="character" w:customStyle="1" w:styleId="Vnbnnidung29pt">
    <w:name w:val="Văn bản nội dung (2) + 9 pt"/>
    <w:aliases w:val="In đậm42,Giãn cách -1 pt"/>
    <w:rsid w:val="00263A12"/>
    <w:rPr>
      <w:rFonts w:ascii="Arial" w:hAnsi="Arial" w:cs="Arial"/>
      <w:b/>
      <w:bCs/>
      <w:spacing w:val="-30"/>
      <w:sz w:val="18"/>
      <w:szCs w:val="18"/>
      <w:u w:val="none"/>
    </w:rPr>
  </w:style>
  <w:style w:type="character" w:customStyle="1" w:styleId="Vnbnnidung3Gincch1pt">
    <w:name w:val="Văn bản nội dung (3) + Giãn cách 1 pt"/>
    <w:rsid w:val="00263A12"/>
    <w:rPr>
      <w:rFonts w:ascii="Arial" w:hAnsi="Arial" w:cs="Arial"/>
      <w:i/>
      <w:iCs/>
      <w:spacing w:val="20"/>
      <w:u w:val="none"/>
    </w:rPr>
  </w:style>
  <w:style w:type="character" w:customStyle="1" w:styleId="Tiu22">
    <w:name w:val="Tiêu đề #2 (2)_"/>
    <w:link w:val="Tiu220"/>
    <w:rsid w:val="00263A12"/>
    <w:rPr>
      <w:rFonts w:ascii="Arial" w:hAnsi="Arial" w:cs="Arial"/>
      <w:b/>
      <w:bCs/>
      <w:sz w:val="22"/>
      <w:shd w:val="clear" w:color="auto" w:fill="FFFFFF"/>
    </w:rPr>
  </w:style>
  <w:style w:type="paragraph" w:customStyle="1" w:styleId="Tiu220">
    <w:name w:val="Tiêu đề #2 (2)"/>
    <w:basedOn w:val="Normal"/>
    <w:link w:val="Tiu22"/>
    <w:rsid w:val="00263A12"/>
    <w:pPr>
      <w:widowControl w:val="0"/>
      <w:shd w:val="clear" w:color="auto" w:fill="FFFFFF"/>
      <w:spacing w:before="420" w:after="120" w:line="240" w:lineRule="atLeast"/>
      <w:jc w:val="both"/>
      <w:outlineLvl w:val="1"/>
    </w:pPr>
    <w:rPr>
      <w:rFonts w:ascii="Arial" w:hAnsi="Arial" w:cs="Arial"/>
      <w:b/>
      <w:bCs/>
      <w:sz w:val="22"/>
      <w:szCs w:val="22"/>
      <w:lang w:val="en-US"/>
    </w:rPr>
  </w:style>
  <w:style w:type="character" w:customStyle="1" w:styleId="Vnbnnidung5Khnginm1">
    <w:name w:val="Văn bản nội dung (5) + Không in đậm1"/>
    <w:aliases w:val="Giãn cách 0 pt79"/>
    <w:rsid w:val="00263A12"/>
    <w:rPr>
      <w:rFonts w:ascii="Arial" w:hAnsi="Arial" w:cs="Arial"/>
      <w:b/>
      <w:bCs/>
      <w:spacing w:val="-10"/>
      <w:u w:val="none"/>
    </w:rPr>
  </w:style>
  <w:style w:type="character" w:customStyle="1" w:styleId="Vnbnnidung11">
    <w:name w:val="Văn bản nội dung (11)_"/>
    <w:link w:val="Vnbnnidung110"/>
    <w:rsid w:val="00263A12"/>
    <w:rPr>
      <w:rFonts w:ascii="Arial" w:hAnsi="Arial" w:cs="Arial"/>
      <w:sz w:val="21"/>
      <w:szCs w:val="21"/>
      <w:shd w:val="clear" w:color="auto" w:fill="FFFFFF"/>
    </w:rPr>
  </w:style>
  <w:style w:type="paragraph" w:customStyle="1" w:styleId="Vnbnnidung110">
    <w:name w:val="Văn bản nội dung (11)"/>
    <w:basedOn w:val="Normal"/>
    <w:link w:val="Vnbnnidung11"/>
    <w:rsid w:val="00263A12"/>
    <w:pPr>
      <w:widowControl w:val="0"/>
      <w:shd w:val="clear" w:color="auto" w:fill="FFFFFF"/>
      <w:spacing w:after="300" w:line="240" w:lineRule="atLeast"/>
      <w:jc w:val="center"/>
    </w:pPr>
    <w:rPr>
      <w:rFonts w:ascii="Arial" w:hAnsi="Arial" w:cs="Arial"/>
      <w:sz w:val="21"/>
      <w:szCs w:val="21"/>
      <w:lang w:val="en-US"/>
    </w:rPr>
  </w:style>
  <w:style w:type="character" w:customStyle="1" w:styleId="Tiu2Khnginm">
    <w:name w:val="Tiêu đề #2 + Không in đậm"/>
    <w:aliases w:val="Giãn cách 0 pt78"/>
    <w:rsid w:val="00263A12"/>
    <w:rPr>
      <w:rFonts w:ascii="Arial" w:hAnsi="Arial" w:cs="Arial"/>
      <w:b/>
      <w:bCs/>
      <w:spacing w:val="-10"/>
      <w:u w:val="none"/>
    </w:rPr>
  </w:style>
  <w:style w:type="character" w:customStyle="1" w:styleId="Vnbnnidung2Gincch3pt">
    <w:name w:val="Văn bản nội dung (2) + Giãn cách 3 pt"/>
    <w:rsid w:val="00263A12"/>
    <w:rPr>
      <w:rFonts w:ascii="Arial" w:hAnsi="Arial" w:cs="Arial"/>
      <w:spacing w:val="70"/>
      <w:u w:val="none"/>
    </w:rPr>
  </w:style>
  <w:style w:type="character" w:customStyle="1" w:styleId="Tiu1">
    <w:name w:val="Tiêu đề #1_"/>
    <w:link w:val="Tiu10"/>
    <w:rsid w:val="00263A12"/>
    <w:rPr>
      <w:rFonts w:ascii="Arial" w:hAnsi="Arial" w:cs="Arial"/>
      <w:b/>
      <w:bCs/>
      <w:shd w:val="clear" w:color="auto" w:fill="FFFFFF"/>
    </w:rPr>
  </w:style>
  <w:style w:type="paragraph" w:customStyle="1" w:styleId="Tiu10">
    <w:name w:val="Tiêu đề #1"/>
    <w:basedOn w:val="Normal"/>
    <w:link w:val="Tiu1"/>
    <w:rsid w:val="00263A12"/>
    <w:pPr>
      <w:widowControl w:val="0"/>
      <w:shd w:val="clear" w:color="auto" w:fill="FFFFFF"/>
      <w:spacing w:before="60" w:after="120" w:line="240" w:lineRule="atLeast"/>
      <w:ind w:firstLine="740"/>
      <w:jc w:val="both"/>
      <w:outlineLvl w:val="0"/>
    </w:pPr>
    <w:rPr>
      <w:rFonts w:ascii="Arial" w:hAnsi="Arial" w:cs="Arial"/>
      <w:b/>
      <w:bCs/>
      <w:szCs w:val="22"/>
      <w:lang w:val="en-US"/>
    </w:rPr>
  </w:style>
  <w:style w:type="character" w:customStyle="1" w:styleId="Vnbnnidung39pt">
    <w:name w:val="Văn bản nội dung (3) + 9 pt"/>
    <w:aliases w:val="In đậm41"/>
    <w:rsid w:val="00263A12"/>
    <w:rPr>
      <w:rFonts w:ascii="Arial" w:hAnsi="Arial" w:cs="Arial"/>
      <w:b/>
      <w:bCs/>
      <w:i/>
      <w:iCs/>
      <w:sz w:val="18"/>
      <w:szCs w:val="18"/>
      <w:u w:val="none"/>
    </w:rPr>
  </w:style>
  <w:style w:type="character" w:customStyle="1" w:styleId="Vnbnnidung12">
    <w:name w:val="Văn bản nội dung (12)_"/>
    <w:link w:val="Vnbnnidung120"/>
    <w:rsid w:val="00263A12"/>
    <w:rPr>
      <w:rFonts w:ascii="Arial" w:hAnsi="Arial" w:cs="Arial"/>
      <w:b/>
      <w:bCs/>
      <w:sz w:val="22"/>
      <w:shd w:val="clear" w:color="auto" w:fill="FFFFFF"/>
    </w:rPr>
  </w:style>
  <w:style w:type="paragraph" w:customStyle="1" w:styleId="Vnbnnidung120">
    <w:name w:val="Văn bản nội dung (12)"/>
    <w:basedOn w:val="Normal"/>
    <w:link w:val="Vnbnnidung12"/>
    <w:rsid w:val="00263A12"/>
    <w:pPr>
      <w:widowControl w:val="0"/>
      <w:shd w:val="clear" w:color="auto" w:fill="FFFFFF"/>
      <w:spacing w:before="120" w:after="120" w:line="240" w:lineRule="atLeast"/>
      <w:ind w:firstLine="740"/>
      <w:jc w:val="both"/>
    </w:pPr>
    <w:rPr>
      <w:rFonts w:ascii="Arial" w:hAnsi="Arial" w:cs="Arial"/>
      <w:b/>
      <w:bCs/>
      <w:sz w:val="22"/>
      <w:szCs w:val="22"/>
      <w:lang w:val="en-US"/>
    </w:rPr>
  </w:style>
  <w:style w:type="character" w:customStyle="1" w:styleId="Vnbnnidung1212pt">
    <w:name w:val="Văn bản nội dung (12) + 12 pt"/>
    <w:rsid w:val="00263A12"/>
    <w:rPr>
      <w:rFonts w:ascii="Arial" w:hAnsi="Arial" w:cs="Arial"/>
      <w:b/>
      <w:bCs/>
      <w:sz w:val="24"/>
      <w:szCs w:val="24"/>
      <w:u w:val="none"/>
    </w:rPr>
  </w:style>
  <w:style w:type="character" w:customStyle="1" w:styleId="Vnbnnidung2Inm">
    <w:name w:val="Văn bản nội dung (2) + In đậm"/>
    <w:aliases w:val="Giãn cách 0 pt77"/>
    <w:rsid w:val="00263A12"/>
    <w:rPr>
      <w:rFonts w:ascii="Arial" w:hAnsi="Arial" w:cs="Arial"/>
      <w:b/>
      <w:bCs/>
      <w:spacing w:val="0"/>
      <w:u w:val="none"/>
    </w:rPr>
  </w:style>
  <w:style w:type="character" w:customStyle="1" w:styleId="Vnbnnidung4Gincch0pt">
    <w:name w:val="Văn bản nội dung (4) + Giãn cách 0 pt"/>
    <w:rsid w:val="00263A12"/>
    <w:rPr>
      <w:rFonts w:ascii="Arial" w:hAnsi="Arial" w:cs="Arial"/>
      <w:b/>
      <w:bCs/>
      <w:spacing w:val="-10"/>
      <w:sz w:val="22"/>
      <w:szCs w:val="22"/>
      <w:u w:val="none"/>
    </w:rPr>
  </w:style>
  <w:style w:type="character" w:customStyle="1" w:styleId="Vnbnnidung13">
    <w:name w:val="Văn bản nội dung (13)_"/>
    <w:link w:val="Vnbnnidung130"/>
    <w:rsid w:val="00263A12"/>
    <w:rPr>
      <w:rFonts w:ascii="Arial" w:hAnsi="Arial" w:cs="Arial"/>
      <w:b/>
      <w:bCs/>
      <w:sz w:val="22"/>
      <w:shd w:val="clear" w:color="auto" w:fill="FFFFFF"/>
    </w:rPr>
  </w:style>
  <w:style w:type="paragraph" w:customStyle="1" w:styleId="Vnbnnidung130">
    <w:name w:val="Văn bản nội dung (13)"/>
    <w:basedOn w:val="Normal"/>
    <w:link w:val="Vnbnnidung13"/>
    <w:rsid w:val="00263A12"/>
    <w:pPr>
      <w:widowControl w:val="0"/>
      <w:shd w:val="clear" w:color="auto" w:fill="FFFFFF"/>
      <w:spacing w:before="60" w:after="60" w:line="240" w:lineRule="atLeast"/>
      <w:ind w:firstLine="720"/>
      <w:jc w:val="both"/>
    </w:pPr>
    <w:rPr>
      <w:rFonts w:ascii="Arial" w:hAnsi="Arial" w:cs="Arial"/>
      <w:b/>
      <w:bCs/>
      <w:sz w:val="22"/>
      <w:szCs w:val="22"/>
      <w:lang w:val="en-US"/>
    </w:rPr>
  </w:style>
  <w:style w:type="character" w:customStyle="1" w:styleId="Chthchnh">
    <w:name w:val="Chú thích ảnh_"/>
    <w:link w:val="Chthchnh0"/>
    <w:rsid w:val="00263A12"/>
    <w:rPr>
      <w:rFonts w:ascii="Arial" w:hAnsi="Arial" w:cs="Arial"/>
      <w:spacing w:val="-10"/>
      <w:shd w:val="clear" w:color="auto" w:fill="FFFFFF"/>
    </w:rPr>
  </w:style>
  <w:style w:type="paragraph" w:customStyle="1" w:styleId="Chthchnh0">
    <w:name w:val="Chú thích ảnh"/>
    <w:basedOn w:val="Normal"/>
    <w:link w:val="Chthchnh"/>
    <w:rsid w:val="00263A12"/>
    <w:pPr>
      <w:widowControl w:val="0"/>
      <w:shd w:val="clear" w:color="auto" w:fill="FFFFFF"/>
      <w:spacing w:after="60" w:line="240" w:lineRule="atLeast"/>
    </w:pPr>
    <w:rPr>
      <w:rFonts w:ascii="Arial" w:hAnsi="Arial" w:cs="Arial"/>
      <w:spacing w:val="-10"/>
      <w:szCs w:val="22"/>
      <w:lang w:val="en-US"/>
    </w:rPr>
  </w:style>
  <w:style w:type="character" w:customStyle="1" w:styleId="Chthchnh2">
    <w:name w:val="Chú thích ảnh (2)_"/>
    <w:link w:val="Chthchnh20"/>
    <w:rsid w:val="00263A12"/>
    <w:rPr>
      <w:rFonts w:ascii="Arial" w:hAnsi="Arial" w:cs="Arial"/>
      <w:i/>
      <w:iCs/>
      <w:shd w:val="clear" w:color="auto" w:fill="FFFFFF"/>
    </w:rPr>
  </w:style>
  <w:style w:type="paragraph" w:customStyle="1" w:styleId="Chthchnh20">
    <w:name w:val="Chú thích ảnh (2)"/>
    <w:basedOn w:val="Normal"/>
    <w:link w:val="Chthchnh2"/>
    <w:rsid w:val="00263A12"/>
    <w:pPr>
      <w:widowControl w:val="0"/>
      <w:shd w:val="clear" w:color="auto" w:fill="FFFFFF"/>
      <w:spacing w:before="60" w:after="0" w:line="240" w:lineRule="atLeast"/>
    </w:pPr>
    <w:rPr>
      <w:rFonts w:ascii="Arial" w:hAnsi="Arial" w:cs="Arial"/>
      <w:i/>
      <w:iCs/>
      <w:szCs w:val="22"/>
      <w:lang w:val="en-US"/>
    </w:rPr>
  </w:style>
  <w:style w:type="character" w:customStyle="1" w:styleId="Vnbnnidung14">
    <w:name w:val="Văn bản nội dung (14)_"/>
    <w:link w:val="Vnbnnidung140"/>
    <w:rsid w:val="00263A12"/>
    <w:rPr>
      <w:rFonts w:ascii="Arial" w:hAnsi="Arial" w:cs="Arial"/>
      <w:sz w:val="22"/>
      <w:shd w:val="clear" w:color="auto" w:fill="FFFFFF"/>
    </w:rPr>
  </w:style>
  <w:style w:type="paragraph" w:customStyle="1" w:styleId="Vnbnnidung140">
    <w:name w:val="Văn bản nội dung (14)"/>
    <w:basedOn w:val="Normal"/>
    <w:link w:val="Vnbnnidung14"/>
    <w:rsid w:val="00263A12"/>
    <w:pPr>
      <w:widowControl w:val="0"/>
      <w:shd w:val="clear" w:color="auto" w:fill="FFFFFF"/>
      <w:spacing w:after="300" w:line="240" w:lineRule="atLeast"/>
      <w:jc w:val="center"/>
    </w:pPr>
    <w:rPr>
      <w:rFonts w:ascii="Arial" w:hAnsi="Arial" w:cs="Arial"/>
      <w:sz w:val="22"/>
      <w:szCs w:val="22"/>
      <w:lang w:val="en-US"/>
    </w:rPr>
  </w:style>
  <w:style w:type="character" w:customStyle="1" w:styleId="Vnbnnidung211pt2">
    <w:name w:val="Văn bản nội dung (2) + 11 pt2"/>
    <w:aliases w:val="In đậm40"/>
    <w:rsid w:val="00263A12"/>
    <w:rPr>
      <w:rFonts w:ascii="Arial" w:hAnsi="Arial" w:cs="Arial"/>
      <w:b/>
      <w:bCs/>
      <w:spacing w:val="-10"/>
      <w:sz w:val="22"/>
      <w:szCs w:val="22"/>
      <w:u w:val="none"/>
    </w:rPr>
  </w:style>
  <w:style w:type="character" w:customStyle="1" w:styleId="Vnbnnidung3Inm">
    <w:name w:val="Văn bản nội dung (3) + In đậm"/>
    <w:aliases w:val="Không in nghiêng16"/>
    <w:rsid w:val="00263A12"/>
    <w:rPr>
      <w:rFonts w:ascii="Arial" w:hAnsi="Arial" w:cs="Arial"/>
      <w:b/>
      <w:bCs/>
      <w:i/>
      <w:iCs/>
      <w:u w:val="none"/>
    </w:rPr>
  </w:style>
  <w:style w:type="character" w:customStyle="1" w:styleId="Vnbnnidung3Inm1">
    <w:name w:val="Văn bản nội dung (3) + In đậm1"/>
    <w:aliases w:val="Không in nghiêng15,Giãn cách -1 pt7"/>
    <w:rsid w:val="00263A12"/>
    <w:rPr>
      <w:rFonts w:ascii="Arial" w:hAnsi="Arial" w:cs="Arial"/>
      <w:b/>
      <w:bCs/>
      <w:i/>
      <w:iCs/>
      <w:spacing w:val="-30"/>
      <w:u w:val="none"/>
    </w:rPr>
  </w:style>
  <w:style w:type="character" w:customStyle="1" w:styleId="Tiu2Khnginm1">
    <w:name w:val="Tiêu đề #2 + Không in đậm1"/>
    <w:aliases w:val="In nghiêng44"/>
    <w:rsid w:val="00263A12"/>
    <w:rPr>
      <w:rFonts w:ascii="Arial" w:hAnsi="Arial" w:cs="Arial"/>
      <w:b/>
      <w:bCs/>
      <w:i/>
      <w:iCs/>
      <w:u w:val="none"/>
    </w:rPr>
  </w:style>
  <w:style w:type="character" w:customStyle="1" w:styleId="Tiu22Gincch0pt">
    <w:name w:val="Tiêu đề #2 (2) + Giãn cách 0 pt"/>
    <w:rsid w:val="00263A12"/>
    <w:rPr>
      <w:rFonts w:ascii="Arial" w:hAnsi="Arial" w:cs="Arial"/>
      <w:b/>
      <w:bCs/>
      <w:spacing w:val="-10"/>
      <w:sz w:val="22"/>
      <w:szCs w:val="22"/>
      <w:u w:val="none"/>
    </w:rPr>
  </w:style>
  <w:style w:type="character" w:customStyle="1" w:styleId="Vnbnnidung15">
    <w:name w:val="Văn bản nội dung (15)_"/>
    <w:link w:val="Vnbnnidung150"/>
    <w:rsid w:val="00263A12"/>
    <w:rPr>
      <w:rFonts w:ascii="Arial" w:hAnsi="Arial" w:cs="Arial"/>
      <w:b/>
      <w:bCs/>
      <w:spacing w:val="-10"/>
      <w:sz w:val="22"/>
      <w:shd w:val="clear" w:color="auto" w:fill="FFFFFF"/>
    </w:rPr>
  </w:style>
  <w:style w:type="paragraph" w:customStyle="1" w:styleId="Vnbnnidung150">
    <w:name w:val="Văn bản nội dung (15)"/>
    <w:basedOn w:val="Normal"/>
    <w:link w:val="Vnbnnidung15"/>
    <w:rsid w:val="00263A12"/>
    <w:pPr>
      <w:widowControl w:val="0"/>
      <w:shd w:val="clear" w:color="auto" w:fill="FFFFFF"/>
      <w:spacing w:before="60" w:after="0" w:line="427" w:lineRule="exact"/>
      <w:ind w:firstLine="720"/>
      <w:jc w:val="both"/>
    </w:pPr>
    <w:rPr>
      <w:rFonts w:ascii="Arial" w:hAnsi="Arial" w:cs="Arial"/>
      <w:b/>
      <w:bCs/>
      <w:spacing w:val="-10"/>
      <w:sz w:val="22"/>
      <w:szCs w:val="22"/>
      <w:lang w:val="en-US"/>
    </w:rPr>
  </w:style>
  <w:style w:type="character" w:customStyle="1" w:styleId="Vnbnnidung16">
    <w:name w:val="Văn bản nội dung (16)_"/>
    <w:link w:val="Vnbnnidung160"/>
    <w:rsid w:val="00263A12"/>
    <w:rPr>
      <w:rFonts w:ascii="Arial" w:hAnsi="Arial" w:cs="Arial"/>
      <w:b/>
      <w:bCs/>
      <w:sz w:val="16"/>
      <w:szCs w:val="16"/>
      <w:shd w:val="clear" w:color="auto" w:fill="FFFFFF"/>
    </w:rPr>
  </w:style>
  <w:style w:type="paragraph" w:customStyle="1" w:styleId="Vnbnnidung160">
    <w:name w:val="Văn bản nội dung (16)"/>
    <w:basedOn w:val="Normal"/>
    <w:link w:val="Vnbnnidung16"/>
    <w:rsid w:val="00263A12"/>
    <w:pPr>
      <w:widowControl w:val="0"/>
      <w:shd w:val="clear" w:color="auto" w:fill="FFFFFF"/>
      <w:spacing w:after="0" w:line="240" w:lineRule="atLeast"/>
    </w:pPr>
    <w:rPr>
      <w:rFonts w:ascii="Arial" w:hAnsi="Arial" w:cs="Arial"/>
      <w:b/>
      <w:bCs/>
      <w:sz w:val="16"/>
      <w:szCs w:val="16"/>
      <w:lang w:val="en-US"/>
    </w:rPr>
  </w:style>
  <w:style w:type="character" w:customStyle="1" w:styleId="Vnbnnidung16Khnginm">
    <w:name w:val="Văn bản nội dung (16) + Không in đậm"/>
    <w:aliases w:val="Giãn cách 0 pt76"/>
    <w:rsid w:val="00263A12"/>
    <w:rPr>
      <w:rFonts w:ascii="Arial" w:hAnsi="Arial" w:cs="Arial"/>
      <w:b/>
      <w:bCs/>
      <w:spacing w:val="-10"/>
      <w:sz w:val="16"/>
      <w:szCs w:val="16"/>
      <w:u w:val="none"/>
    </w:rPr>
  </w:style>
  <w:style w:type="character" w:customStyle="1" w:styleId="Vnbnnidung17">
    <w:name w:val="Văn bản nội dung (17)_"/>
    <w:link w:val="Vnbnnidung171"/>
    <w:rsid w:val="00263A12"/>
    <w:rPr>
      <w:rFonts w:ascii="Arial" w:hAnsi="Arial" w:cs="Arial"/>
      <w:sz w:val="15"/>
      <w:szCs w:val="15"/>
      <w:shd w:val="clear" w:color="auto" w:fill="FFFFFF"/>
    </w:rPr>
  </w:style>
  <w:style w:type="paragraph" w:customStyle="1" w:styleId="Vnbnnidung171">
    <w:name w:val="Văn bản nội dung (17)1"/>
    <w:basedOn w:val="Normal"/>
    <w:link w:val="Vnbnnidung17"/>
    <w:rsid w:val="00263A12"/>
    <w:pPr>
      <w:widowControl w:val="0"/>
      <w:shd w:val="clear" w:color="auto" w:fill="FFFFFF"/>
      <w:spacing w:after="0" w:line="242" w:lineRule="exact"/>
      <w:jc w:val="center"/>
    </w:pPr>
    <w:rPr>
      <w:rFonts w:ascii="Arial" w:hAnsi="Arial" w:cs="Arial"/>
      <w:sz w:val="15"/>
      <w:szCs w:val="15"/>
      <w:lang w:val="en-US"/>
    </w:rPr>
  </w:style>
  <w:style w:type="character" w:customStyle="1" w:styleId="Vnbnnidung18">
    <w:name w:val="Văn bản nội dung (18)_"/>
    <w:link w:val="Vnbnnidung180"/>
    <w:rsid w:val="00263A12"/>
    <w:rPr>
      <w:rFonts w:ascii="Arial" w:hAnsi="Arial" w:cs="Arial"/>
      <w:b/>
      <w:bCs/>
      <w:sz w:val="17"/>
      <w:szCs w:val="17"/>
      <w:shd w:val="clear" w:color="auto" w:fill="FFFFFF"/>
    </w:rPr>
  </w:style>
  <w:style w:type="paragraph" w:customStyle="1" w:styleId="Vnbnnidung180">
    <w:name w:val="Văn bản nội dung (18)"/>
    <w:basedOn w:val="Normal"/>
    <w:link w:val="Vnbnnidung18"/>
    <w:rsid w:val="00263A12"/>
    <w:pPr>
      <w:widowControl w:val="0"/>
      <w:shd w:val="clear" w:color="auto" w:fill="FFFFFF"/>
      <w:spacing w:after="0" w:line="242" w:lineRule="exact"/>
    </w:pPr>
    <w:rPr>
      <w:rFonts w:ascii="Arial" w:hAnsi="Arial" w:cs="Arial"/>
      <w:b/>
      <w:bCs/>
      <w:sz w:val="17"/>
      <w:szCs w:val="17"/>
      <w:lang w:val="en-US"/>
    </w:rPr>
  </w:style>
  <w:style w:type="character" w:customStyle="1" w:styleId="Vnbnnidung3Gincch12pt">
    <w:name w:val="Văn bản nội dung (3) + Giãn cách 12 pt"/>
    <w:rsid w:val="00263A12"/>
    <w:rPr>
      <w:rFonts w:ascii="Arial" w:hAnsi="Arial" w:cs="Arial"/>
      <w:i/>
      <w:iCs/>
      <w:spacing w:val="250"/>
      <w:u w:val="none"/>
    </w:rPr>
  </w:style>
  <w:style w:type="character" w:customStyle="1" w:styleId="Chthchbng2">
    <w:name w:val="Chú thích bảng (2)_"/>
    <w:link w:val="Chthchbng20"/>
    <w:rsid w:val="00263A12"/>
    <w:rPr>
      <w:rFonts w:ascii="Arial" w:hAnsi="Arial" w:cs="Arial"/>
      <w:sz w:val="15"/>
      <w:szCs w:val="15"/>
      <w:shd w:val="clear" w:color="auto" w:fill="FFFFFF"/>
    </w:rPr>
  </w:style>
  <w:style w:type="paragraph" w:customStyle="1" w:styleId="Chthchbng20">
    <w:name w:val="Chú thích bảng (2)"/>
    <w:basedOn w:val="Normal"/>
    <w:link w:val="Chthchbng2"/>
    <w:rsid w:val="00263A12"/>
    <w:pPr>
      <w:widowControl w:val="0"/>
      <w:shd w:val="clear" w:color="auto" w:fill="FFFFFF"/>
      <w:spacing w:after="0" w:line="240" w:lineRule="atLeast"/>
    </w:pPr>
    <w:rPr>
      <w:rFonts w:ascii="Arial" w:hAnsi="Arial" w:cs="Arial"/>
      <w:sz w:val="15"/>
      <w:szCs w:val="15"/>
      <w:lang w:val="en-US"/>
    </w:rPr>
  </w:style>
  <w:style w:type="character" w:customStyle="1" w:styleId="Vnbnnidung265pt">
    <w:name w:val="Văn bản nội dung (2) + 6.5 pt"/>
    <w:aliases w:val="In đậm39,Chữ hoa nhỏ,Giãn cách 0 pt75"/>
    <w:rsid w:val="00263A12"/>
    <w:rPr>
      <w:rFonts w:ascii="Arial" w:hAnsi="Arial" w:cs="Arial"/>
      <w:b/>
      <w:bCs/>
      <w:smallCaps/>
      <w:spacing w:val="0"/>
      <w:sz w:val="13"/>
      <w:szCs w:val="13"/>
      <w:u w:val="none"/>
    </w:rPr>
  </w:style>
  <w:style w:type="character" w:customStyle="1" w:styleId="Vnbnnidung265pt6">
    <w:name w:val="Văn bản nội dung (2) + 6.5 pt6"/>
    <w:aliases w:val="In đậm38,Giãn cách 0 pt74"/>
    <w:rsid w:val="00263A12"/>
    <w:rPr>
      <w:rFonts w:ascii="Arial" w:hAnsi="Arial" w:cs="Arial"/>
      <w:b/>
      <w:bCs/>
      <w:spacing w:val="0"/>
      <w:sz w:val="13"/>
      <w:szCs w:val="13"/>
      <w:u w:val="none"/>
    </w:rPr>
  </w:style>
  <w:style w:type="character" w:customStyle="1" w:styleId="Vnbnnidung275pt">
    <w:name w:val="Văn bản nội dung (2) + 7.5 pt"/>
    <w:aliases w:val="In đậm37,In nghiêng43,Giãn cách 0 pt73"/>
    <w:rsid w:val="00263A12"/>
    <w:rPr>
      <w:rFonts w:ascii="Arial" w:hAnsi="Arial" w:cs="Arial"/>
      <w:b/>
      <w:bCs/>
      <w:i/>
      <w:iCs/>
      <w:spacing w:val="0"/>
      <w:sz w:val="15"/>
      <w:szCs w:val="15"/>
      <w:u w:val="none"/>
    </w:rPr>
  </w:style>
  <w:style w:type="character" w:customStyle="1" w:styleId="Chthchbng3">
    <w:name w:val="Chú thích bảng (3)_"/>
    <w:link w:val="Chthchbng30"/>
    <w:rsid w:val="00263A12"/>
    <w:rPr>
      <w:rFonts w:ascii="Arial" w:hAnsi="Arial" w:cs="Arial"/>
      <w:b/>
      <w:bCs/>
      <w:sz w:val="13"/>
      <w:szCs w:val="13"/>
      <w:shd w:val="clear" w:color="auto" w:fill="FFFFFF"/>
    </w:rPr>
  </w:style>
  <w:style w:type="paragraph" w:customStyle="1" w:styleId="Chthchbng30">
    <w:name w:val="Chú thích bảng (3)"/>
    <w:basedOn w:val="Normal"/>
    <w:link w:val="Chthchbng3"/>
    <w:rsid w:val="00263A12"/>
    <w:pPr>
      <w:widowControl w:val="0"/>
      <w:shd w:val="clear" w:color="auto" w:fill="FFFFFF"/>
      <w:spacing w:after="0" w:line="240" w:lineRule="atLeast"/>
    </w:pPr>
    <w:rPr>
      <w:rFonts w:ascii="Arial" w:hAnsi="Arial" w:cs="Arial"/>
      <w:b/>
      <w:bCs/>
      <w:sz w:val="13"/>
      <w:szCs w:val="13"/>
      <w:lang w:val="en-US"/>
    </w:rPr>
  </w:style>
  <w:style w:type="character" w:customStyle="1" w:styleId="Vnbnnidung19">
    <w:name w:val="Văn bản nội dung (19)_"/>
    <w:link w:val="Vnbnnidung190"/>
    <w:rsid w:val="00263A12"/>
    <w:rPr>
      <w:rFonts w:ascii="Arial" w:hAnsi="Arial" w:cs="Arial"/>
      <w:b/>
      <w:bCs/>
      <w:i/>
      <w:iCs/>
      <w:sz w:val="15"/>
      <w:szCs w:val="15"/>
      <w:shd w:val="clear" w:color="auto" w:fill="FFFFFF"/>
    </w:rPr>
  </w:style>
  <w:style w:type="paragraph" w:customStyle="1" w:styleId="Vnbnnidung190">
    <w:name w:val="Văn bản nội dung (19)"/>
    <w:basedOn w:val="Normal"/>
    <w:link w:val="Vnbnnidung19"/>
    <w:rsid w:val="00263A12"/>
    <w:pPr>
      <w:widowControl w:val="0"/>
      <w:shd w:val="clear" w:color="auto" w:fill="FFFFFF"/>
      <w:spacing w:before="540" w:after="0" w:line="195" w:lineRule="exact"/>
      <w:jc w:val="both"/>
    </w:pPr>
    <w:rPr>
      <w:rFonts w:ascii="Arial" w:hAnsi="Arial" w:cs="Arial"/>
      <w:b/>
      <w:bCs/>
      <w:i/>
      <w:iCs/>
      <w:sz w:val="15"/>
      <w:szCs w:val="15"/>
      <w:lang w:val="en-US"/>
    </w:rPr>
  </w:style>
  <w:style w:type="character" w:customStyle="1" w:styleId="Vnbnnidung200">
    <w:name w:val="Văn bản nội dung (20)_"/>
    <w:link w:val="Vnbnnidung201"/>
    <w:rsid w:val="00263A12"/>
    <w:rPr>
      <w:rFonts w:ascii="Arial" w:hAnsi="Arial" w:cs="Arial"/>
      <w:b/>
      <w:bCs/>
      <w:sz w:val="15"/>
      <w:szCs w:val="15"/>
      <w:shd w:val="clear" w:color="auto" w:fill="FFFFFF"/>
    </w:rPr>
  </w:style>
  <w:style w:type="paragraph" w:customStyle="1" w:styleId="Vnbnnidung201">
    <w:name w:val="Văn bản nội dung (20)1"/>
    <w:basedOn w:val="Normal"/>
    <w:link w:val="Vnbnnidung200"/>
    <w:rsid w:val="00263A12"/>
    <w:pPr>
      <w:widowControl w:val="0"/>
      <w:shd w:val="clear" w:color="auto" w:fill="FFFFFF"/>
      <w:spacing w:after="0" w:line="195" w:lineRule="exact"/>
      <w:jc w:val="both"/>
    </w:pPr>
    <w:rPr>
      <w:rFonts w:ascii="Arial" w:hAnsi="Arial" w:cs="Arial"/>
      <w:b/>
      <w:bCs/>
      <w:sz w:val="15"/>
      <w:szCs w:val="15"/>
      <w:lang w:val="en-US"/>
    </w:rPr>
  </w:style>
  <w:style w:type="character" w:customStyle="1" w:styleId="Vnbnnidung20Innghing">
    <w:name w:val="Văn bản nội dung (20) + In nghiêng"/>
    <w:rsid w:val="00263A12"/>
    <w:rPr>
      <w:rFonts w:ascii="Arial" w:hAnsi="Arial" w:cs="Arial"/>
      <w:b/>
      <w:bCs/>
      <w:i/>
      <w:iCs/>
      <w:sz w:val="15"/>
      <w:szCs w:val="15"/>
      <w:u w:val="none"/>
    </w:rPr>
  </w:style>
  <w:style w:type="character" w:customStyle="1" w:styleId="Vnbnnidung20105pt">
    <w:name w:val="Văn bản nội dung (20) + 10.5 pt"/>
    <w:aliases w:val="Không in đậm26"/>
    <w:rsid w:val="00263A12"/>
    <w:rPr>
      <w:rFonts w:ascii="Arial" w:hAnsi="Arial" w:cs="Arial"/>
      <w:b/>
      <w:bCs/>
      <w:sz w:val="21"/>
      <w:szCs w:val="21"/>
      <w:u w:val="none"/>
    </w:rPr>
  </w:style>
  <w:style w:type="character" w:customStyle="1" w:styleId="Vnbnnidung205pt">
    <w:name w:val="Văn bản nội dung (20) + 5 pt"/>
    <w:aliases w:val="Không in đậm25"/>
    <w:rsid w:val="00263A12"/>
    <w:rPr>
      <w:rFonts w:ascii="Arial" w:hAnsi="Arial" w:cs="Arial"/>
      <w:b/>
      <w:bCs/>
      <w:sz w:val="10"/>
      <w:szCs w:val="10"/>
      <w:u w:val="none"/>
    </w:rPr>
  </w:style>
  <w:style w:type="character" w:customStyle="1" w:styleId="Vnbnnidung17Chhoanh">
    <w:name w:val="Văn bản nội dung (17) + Chữ hoa nhỏ"/>
    <w:rsid w:val="00263A12"/>
    <w:rPr>
      <w:rFonts w:ascii="Arial" w:hAnsi="Arial" w:cs="Arial"/>
      <w:smallCaps/>
      <w:sz w:val="15"/>
      <w:szCs w:val="15"/>
      <w:u w:val="none"/>
    </w:rPr>
  </w:style>
  <w:style w:type="character" w:customStyle="1" w:styleId="Vnbnnidung1755pt">
    <w:name w:val="Văn bản nội dung (17) + 5.5 pt"/>
    <w:aliases w:val="In đậm36"/>
    <w:rsid w:val="00263A12"/>
    <w:rPr>
      <w:rFonts w:ascii="Arial" w:hAnsi="Arial" w:cs="Arial"/>
      <w:b/>
      <w:bCs/>
      <w:sz w:val="11"/>
      <w:szCs w:val="11"/>
      <w:u w:val="none"/>
    </w:rPr>
  </w:style>
  <w:style w:type="character" w:customStyle="1" w:styleId="Vnbnnidung17Innghing">
    <w:name w:val="Văn bản nội dung (17) + In nghiêng"/>
    <w:rsid w:val="00263A12"/>
    <w:rPr>
      <w:rFonts w:ascii="Arial" w:hAnsi="Arial" w:cs="Arial"/>
      <w:i/>
      <w:iCs/>
      <w:sz w:val="15"/>
      <w:szCs w:val="15"/>
      <w:u w:val="none"/>
      <w:lang w:val="en-US" w:eastAsia="en-US"/>
    </w:rPr>
  </w:style>
  <w:style w:type="character" w:customStyle="1" w:styleId="Vnbnnidung210">
    <w:name w:val="Văn bản nội dung (21)_"/>
    <w:link w:val="Vnbnnidung211"/>
    <w:rsid w:val="00263A12"/>
    <w:rPr>
      <w:rFonts w:ascii="Arial" w:hAnsi="Arial" w:cs="Arial"/>
      <w:b/>
      <w:bCs/>
      <w:i/>
      <w:iCs/>
      <w:sz w:val="16"/>
      <w:szCs w:val="16"/>
      <w:shd w:val="clear" w:color="auto" w:fill="FFFFFF"/>
    </w:rPr>
  </w:style>
  <w:style w:type="paragraph" w:customStyle="1" w:styleId="Vnbnnidung211">
    <w:name w:val="Văn bản nội dung (21)"/>
    <w:basedOn w:val="Normal"/>
    <w:link w:val="Vnbnnidung210"/>
    <w:rsid w:val="00263A12"/>
    <w:pPr>
      <w:widowControl w:val="0"/>
      <w:shd w:val="clear" w:color="auto" w:fill="FFFFFF"/>
      <w:spacing w:after="0" w:line="228" w:lineRule="exact"/>
      <w:jc w:val="both"/>
    </w:pPr>
    <w:rPr>
      <w:rFonts w:ascii="Arial" w:hAnsi="Arial" w:cs="Arial"/>
      <w:b/>
      <w:bCs/>
      <w:i/>
      <w:iCs/>
      <w:sz w:val="16"/>
      <w:szCs w:val="16"/>
      <w:lang w:val="en-US"/>
    </w:rPr>
  </w:style>
  <w:style w:type="character" w:customStyle="1" w:styleId="Vnbnnidung2175pt">
    <w:name w:val="Văn bản nội dung (21) + 7.5 pt"/>
    <w:aliases w:val="Không in đậm24,Không in nghiêng14"/>
    <w:rsid w:val="00263A12"/>
    <w:rPr>
      <w:rFonts w:ascii="Arial" w:hAnsi="Arial" w:cs="Arial"/>
      <w:b/>
      <w:bCs/>
      <w:i/>
      <w:iCs/>
      <w:sz w:val="15"/>
      <w:szCs w:val="15"/>
      <w:u w:val="none"/>
    </w:rPr>
  </w:style>
  <w:style w:type="character" w:customStyle="1" w:styleId="Chthchbng">
    <w:name w:val="Chú thích bảng_"/>
    <w:link w:val="Chthchbng1"/>
    <w:rsid w:val="00263A12"/>
    <w:rPr>
      <w:rFonts w:ascii="Arial" w:hAnsi="Arial" w:cs="Arial"/>
      <w:b/>
      <w:bCs/>
      <w:sz w:val="15"/>
      <w:szCs w:val="15"/>
      <w:shd w:val="clear" w:color="auto" w:fill="FFFFFF"/>
    </w:rPr>
  </w:style>
  <w:style w:type="paragraph" w:customStyle="1" w:styleId="Chthchbng1">
    <w:name w:val="Chú thích bảng1"/>
    <w:basedOn w:val="Normal"/>
    <w:link w:val="Chthchbng"/>
    <w:rsid w:val="00263A12"/>
    <w:pPr>
      <w:widowControl w:val="0"/>
      <w:shd w:val="clear" w:color="auto" w:fill="FFFFFF"/>
      <w:spacing w:after="0" w:line="240" w:lineRule="atLeast"/>
      <w:jc w:val="right"/>
    </w:pPr>
    <w:rPr>
      <w:rFonts w:ascii="Arial" w:hAnsi="Arial" w:cs="Arial"/>
      <w:b/>
      <w:bCs/>
      <w:sz w:val="15"/>
      <w:szCs w:val="15"/>
      <w:lang w:val="en-US"/>
    </w:rPr>
  </w:style>
  <w:style w:type="character" w:customStyle="1" w:styleId="Vnbnnidung26pt">
    <w:name w:val="Văn bản nội dung (2) + 6 pt"/>
    <w:aliases w:val="Giãn cách 0 pt72"/>
    <w:rsid w:val="00263A12"/>
    <w:rPr>
      <w:rFonts w:ascii="Arial" w:hAnsi="Arial" w:cs="Arial"/>
      <w:spacing w:val="0"/>
      <w:sz w:val="12"/>
      <w:szCs w:val="12"/>
      <w:u w:val="none"/>
    </w:rPr>
  </w:style>
  <w:style w:type="character" w:customStyle="1" w:styleId="Vnbnnidung25pt">
    <w:name w:val="Văn bản nội dung (2) + 5 pt"/>
    <w:aliases w:val="In nghiêng42,Giãn cách 0 pt71,Tỉ lệ 150%"/>
    <w:rsid w:val="00263A12"/>
    <w:rPr>
      <w:rFonts w:ascii="Arial" w:hAnsi="Arial" w:cs="Arial"/>
      <w:i/>
      <w:iCs/>
      <w:spacing w:val="0"/>
      <w:w w:val="150"/>
      <w:sz w:val="10"/>
      <w:szCs w:val="10"/>
      <w:u w:val="none"/>
    </w:rPr>
  </w:style>
  <w:style w:type="character" w:customStyle="1" w:styleId="Vnbnnidung22">
    <w:name w:val="Văn bản nội dung (22)_"/>
    <w:link w:val="Vnbnnidung220"/>
    <w:rsid w:val="00263A12"/>
    <w:rPr>
      <w:rFonts w:ascii="Arial" w:hAnsi="Arial" w:cs="Arial"/>
      <w:i/>
      <w:iCs/>
      <w:sz w:val="16"/>
      <w:szCs w:val="16"/>
      <w:shd w:val="clear" w:color="auto" w:fill="FFFFFF"/>
    </w:rPr>
  </w:style>
  <w:style w:type="paragraph" w:customStyle="1" w:styleId="Vnbnnidung220">
    <w:name w:val="Văn bản nội dung (22)"/>
    <w:basedOn w:val="Normal"/>
    <w:link w:val="Vnbnnidung22"/>
    <w:rsid w:val="00263A12"/>
    <w:pPr>
      <w:widowControl w:val="0"/>
      <w:shd w:val="clear" w:color="auto" w:fill="FFFFFF"/>
      <w:spacing w:before="360" w:after="0" w:line="195" w:lineRule="exact"/>
      <w:jc w:val="both"/>
    </w:pPr>
    <w:rPr>
      <w:rFonts w:ascii="Arial" w:hAnsi="Arial" w:cs="Arial"/>
      <w:i/>
      <w:iCs/>
      <w:sz w:val="16"/>
      <w:szCs w:val="16"/>
      <w:lang w:val="en-US"/>
    </w:rPr>
  </w:style>
  <w:style w:type="character" w:customStyle="1" w:styleId="Vnbnnidung2275pt">
    <w:name w:val="Văn bản nội dung (22) + 7.5 pt"/>
    <w:aliases w:val="In đậm35,Không in nghiêng13"/>
    <w:rsid w:val="00263A12"/>
    <w:rPr>
      <w:rFonts w:ascii="Arial" w:hAnsi="Arial" w:cs="Arial"/>
      <w:b/>
      <w:bCs/>
      <w:i/>
      <w:iCs/>
      <w:sz w:val="15"/>
      <w:szCs w:val="15"/>
      <w:u w:val="none"/>
    </w:rPr>
  </w:style>
  <w:style w:type="character" w:customStyle="1" w:styleId="Vnbnnidung2065pt">
    <w:name w:val="Văn bản nội dung (20) + 6.5 pt"/>
    <w:aliases w:val="Không in đậm23,In nghiêng41"/>
    <w:rsid w:val="00263A12"/>
    <w:rPr>
      <w:rFonts w:ascii="Arial" w:hAnsi="Arial" w:cs="Arial"/>
      <w:b/>
      <w:bCs/>
      <w:i/>
      <w:iCs/>
      <w:sz w:val="13"/>
      <w:szCs w:val="13"/>
      <w:u w:val="none"/>
    </w:rPr>
  </w:style>
  <w:style w:type="character" w:customStyle="1" w:styleId="Vnbnnidung2065pt2">
    <w:name w:val="Văn bản nội dung (20) + 6.5 pt2"/>
    <w:aliases w:val="Không in đậm22"/>
    <w:rsid w:val="00263A12"/>
    <w:rPr>
      <w:rFonts w:ascii="Arial" w:hAnsi="Arial" w:cs="Arial"/>
      <w:b/>
      <w:bCs/>
      <w:sz w:val="13"/>
      <w:szCs w:val="13"/>
      <w:u w:val="none"/>
    </w:rPr>
  </w:style>
  <w:style w:type="character" w:customStyle="1" w:styleId="Vnbnnidung23">
    <w:name w:val="Văn bản nội dung (23)_"/>
    <w:link w:val="Vnbnnidung230"/>
    <w:rsid w:val="00263A12"/>
    <w:rPr>
      <w:rFonts w:ascii="Arial" w:hAnsi="Arial" w:cs="Arial"/>
      <w:b/>
      <w:bCs/>
      <w:sz w:val="15"/>
      <w:szCs w:val="15"/>
      <w:shd w:val="clear" w:color="auto" w:fill="FFFFFF"/>
    </w:rPr>
  </w:style>
  <w:style w:type="paragraph" w:customStyle="1" w:styleId="Vnbnnidung230">
    <w:name w:val="Văn bản nội dung (23)"/>
    <w:basedOn w:val="Normal"/>
    <w:link w:val="Vnbnnidung23"/>
    <w:rsid w:val="00263A12"/>
    <w:pPr>
      <w:widowControl w:val="0"/>
      <w:shd w:val="clear" w:color="auto" w:fill="FFFFFF"/>
      <w:spacing w:after="0" w:line="195" w:lineRule="exact"/>
      <w:jc w:val="both"/>
    </w:pPr>
    <w:rPr>
      <w:rFonts w:ascii="Arial" w:hAnsi="Arial" w:cs="Arial"/>
      <w:b/>
      <w:bCs/>
      <w:sz w:val="15"/>
      <w:szCs w:val="15"/>
      <w:lang w:val="en-US"/>
    </w:rPr>
  </w:style>
  <w:style w:type="character" w:customStyle="1" w:styleId="Vnbnnidung23Khnginm">
    <w:name w:val="Văn bản nội dung (23) + Không in đậm"/>
    <w:basedOn w:val="Vnbnnidung23"/>
    <w:rsid w:val="00263A12"/>
    <w:rPr>
      <w:rFonts w:ascii="Arial" w:hAnsi="Arial" w:cs="Arial"/>
      <w:b/>
      <w:bCs/>
      <w:sz w:val="15"/>
      <w:szCs w:val="15"/>
      <w:shd w:val="clear" w:color="auto" w:fill="FFFFFF"/>
    </w:rPr>
  </w:style>
  <w:style w:type="character" w:customStyle="1" w:styleId="Vnbnnidung20Khnginm">
    <w:name w:val="Văn bản nội dung (20) + Không in đậm"/>
    <w:aliases w:val="In nghiêng40"/>
    <w:rsid w:val="00263A12"/>
    <w:rPr>
      <w:rFonts w:ascii="Arial" w:hAnsi="Arial" w:cs="Arial"/>
      <w:b/>
      <w:bCs/>
      <w:i/>
      <w:iCs/>
      <w:spacing w:val="0"/>
      <w:sz w:val="15"/>
      <w:szCs w:val="15"/>
      <w:u w:val="none"/>
    </w:rPr>
  </w:style>
  <w:style w:type="character" w:customStyle="1" w:styleId="Vnbnnidung20Khnginm5">
    <w:name w:val="Văn bản nội dung (20) + Không in đậm5"/>
    <w:basedOn w:val="Vnbnnidung200"/>
    <w:rsid w:val="00263A12"/>
    <w:rPr>
      <w:rFonts w:ascii="Arial" w:hAnsi="Arial" w:cs="Arial"/>
      <w:b/>
      <w:bCs/>
      <w:sz w:val="15"/>
      <w:szCs w:val="15"/>
      <w:shd w:val="clear" w:color="auto" w:fill="FFFFFF"/>
    </w:rPr>
  </w:style>
  <w:style w:type="character" w:customStyle="1" w:styleId="Vnbnnidung2065pt1">
    <w:name w:val="Văn bản nội dung (20) + 6.5 pt1"/>
    <w:rsid w:val="00263A12"/>
    <w:rPr>
      <w:rFonts w:ascii="Arial" w:hAnsi="Arial" w:cs="Arial"/>
      <w:b/>
      <w:bCs/>
      <w:sz w:val="13"/>
      <w:szCs w:val="13"/>
      <w:u w:val="none"/>
    </w:rPr>
  </w:style>
  <w:style w:type="character" w:customStyle="1" w:styleId="Vnbnnidung208pt">
    <w:name w:val="Văn bản nội dung (20) + 8 pt"/>
    <w:rsid w:val="00263A12"/>
    <w:rPr>
      <w:rFonts w:ascii="Arial" w:hAnsi="Arial" w:cs="Arial"/>
      <w:b/>
      <w:bCs/>
      <w:sz w:val="16"/>
      <w:szCs w:val="16"/>
      <w:u w:val="none"/>
    </w:rPr>
  </w:style>
  <w:style w:type="character" w:customStyle="1" w:styleId="Vnbnnidung20Khnginm4">
    <w:name w:val="Văn bản nội dung (20) + Không in đậm4"/>
    <w:basedOn w:val="Vnbnnidung200"/>
    <w:rsid w:val="00263A12"/>
    <w:rPr>
      <w:rFonts w:ascii="Arial" w:hAnsi="Arial" w:cs="Arial"/>
      <w:b/>
      <w:bCs/>
      <w:sz w:val="15"/>
      <w:szCs w:val="15"/>
      <w:shd w:val="clear" w:color="auto" w:fill="FFFFFF"/>
    </w:rPr>
  </w:style>
  <w:style w:type="character" w:customStyle="1" w:styleId="Vnbnnidung20Khnginm3">
    <w:name w:val="Văn bản nội dung (20) + Không in đậm3"/>
    <w:aliases w:val="In nghiêng39"/>
    <w:rsid w:val="00263A12"/>
    <w:rPr>
      <w:rFonts w:ascii="Arial" w:hAnsi="Arial" w:cs="Arial"/>
      <w:b/>
      <w:bCs/>
      <w:i/>
      <w:iCs/>
      <w:sz w:val="15"/>
      <w:szCs w:val="15"/>
      <w:u w:val="none"/>
    </w:rPr>
  </w:style>
  <w:style w:type="character" w:customStyle="1" w:styleId="Vnbnnidung209pt">
    <w:name w:val="Văn bản nội dung (20) + 9 pt"/>
    <w:aliases w:val="In nghiêng38"/>
    <w:rsid w:val="00263A12"/>
    <w:rPr>
      <w:rFonts w:ascii="Arial" w:hAnsi="Arial" w:cs="Arial"/>
      <w:b/>
      <w:bCs/>
      <w:i/>
      <w:iCs/>
      <w:sz w:val="18"/>
      <w:szCs w:val="18"/>
      <w:u w:val="none"/>
    </w:rPr>
  </w:style>
  <w:style w:type="character" w:customStyle="1" w:styleId="Vnbnnidung209pt1">
    <w:name w:val="Văn bản nội dung (20) + 9 pt1"/>
    <w:aliases w:val="Không in đậm21"/>
    <w:rsid w:val="00263A12"/>
    <w:rPr>
      <w:rFonts w:ascii="Arial" w:hAnsi="Arial" w:cs="Arial"/>
      <w:b/>
      <w:bCs/>
      <w:sz w:val="18"/>
      <w:szCs w:val="18"/>
      <w:u w:val="none"/>
    </w:rPr>
  </w:style>
  <w:style w:type="character" w:customStyle="1" w:styleId="Vnbnnidung24">
    <w:name w:val="Văn bản nội dung (24)_"/>
    <w:link w:val="Vnbnnidung240"/>
    <w:rsid w:val="00263A12"/>
    <w:rPr>
      <w:rFonts w:ascii="Arial" w:hAnsi="Arial" w:cs="Arial"/>
      <w:b/>
      <w:bCs/>
      <w:sz w:val="16"/>
      <w:szCs w:val="16"/>
      <w:shd w:val="clear" w:color="auto" w:fill="FFFFFF"/>
    </w:rPr>
  </w:style>
  <w:style w:type="paragraph" w:customStyle="1" w:styleId="Vnbnnidung240">
    <w:name w:val="Văn bản nội dung (24)"/>
    <w:basedOn w:val="Normal"/>
    <w:link w:val="Vnbnnidung24"/>
    <w:rsid w:val="00263A12"/>
    <w:pPr>
      <w:widowControl w:val="0"/>
      <w:shd w:val="clear" w:color="auto" w:fill="FFFFFF"/>
      <w:spacing w:after="180" w:line="240" w:lineRule="atLeast"/>
      <w:ind w:hanging="1760"/>
      <w:jc w:val="right"/>
    </w:pPr>
    <w:rPr>
      <w:rFonts w:ascii="Arial" w:hAnsi="Arial" w:cs="Arial"/>
      <w:b/>
      <w:bCs/>
      <w:sz w:val="16"/>
      <w:szCs w:val="16"/>
      <w:lang w:val="en-US"/>
    </w:rPr>
  </w:style>
  <w:style w:type="character" w:customStyle="1" w:styleId="Vnbnnidung24Khnginm">
    <w:name w:val="Văn bản nội dung (24) + Không in đậm"/>
    <w:basedOn w:val="Vnbnnidung24"/>
    <w:rsid w:val="00263A12"/>
    <w:rPr>
      <w:rFonts w:ascii="Arial" w:hAnsi="Arial" w:cs="Arial"/>
      <w:b/>
      <w:bCs/>
      <w:sz w:val="16"/>
      <w:szCs w:val="16"/>
      <w:shd w:val="clear" w:color="auto" w:fill="FFFFFF"/>
    </w:rPr>
  </w:style>
  <w:style w:type="character" w:customStyle="1" w:styleId="Vnbnnidung2465pt">
    <w:name w:val="Văn bản nội dung (24) + 6.5 pt"/>
    <w:rsid w:val="00263A12"/>
    <w:rPr>
      <w:rFonts w:ascii="Arial" w:hAnsi="Arial" w:cs="Arial"/>
      <w:b/>
      <w:bCs/>
      <w:sz w:val="13"/>
      <w:szCs w:val="13"/>
      <w:u w:val="none"/>
    </w:rPr>
  </w:style>
  <w:style w:type="character" w:customStyle="1" w:styleId="Vnbnnidung24Khnginm1">
    <w:name w:val="Văn bản nội dung (24) + Không in đậm1"/>
    <w:aliases w:val="In nghiêng37"/>
    <w:rsid w:val="00263A12"/>
    <w:rPr>
      <w:rFonts w:ascii="Arial" w:hAnsi="Arial" w:cs="Arial"/>
      <w:b/>
      <w:bCs/>
      <w:i/>
      <w:iCs/>
      <w:sz w:val="16"/>
      <w:szCs w:val="16"/>
      <w:u w:val="none"/>
    </w:rPr>
  </w:style>
  <w:style w:type="character" w:customStyle="1" w:styleId="Vnbnnidung25">
    <w:name w:val="Văn bản nội dung (25)_"/>
    <w:link w:val="Vnbnnidung250"/>
    <w:rsid w:val="00263A12"/>
    <w:rPr>
      <w:rFonts w:ascii="Arial" w:hAnsi="Arial" w:cs="Arial"/>
      <w:b/>
      <w:bCs/>
      <w:i/>
      <w:iCs/>
      <w:sz w:val="17"/>
      <w:szCs w:val="17"/>
      <w:shd w:val="clear" w:color="auto" w:fill="FFFFFF"/>
    </w:rPr>
  </w:style>
  <w:style w:type="paragraph" w:customStyle="1" w:styleId="Vnbnnidung250">
    <w:name w:val="Văn bản nội dung (25)"/>
    <w:basedOn w:val="Normal"/>
    <w:link w:val="Vnbnnidung25"/>
    <w:rsid w:val="00263A12"/>
    <w:pPr>
      <w:widowControl w:val="0"/>
      <w:shd w:val="clear" w:color="auto" w:fill="FFFFFF"/>
      <w:spacing w:after="0" w:line="228" w:lineRule="exact"/>
      <w:jc w:val="both"/>
    </w:pPr>
    <w:rPr>
      <w:rFonts w:ascii="Arial" w:hAnsi="Arial" w:cs="Arial"/>
      <w:b/>
      <w:bCs/>
      <w:i/>
      <w:iCs/>
      <w:sz w:val="17"/>
      <w:szCs w:val="17"/>
      <w:lang w:val="en-US"/>
    </w:rPr>
  </w:style>
  <w:style w:type="character" w:customStyle="1" w:styleId="Vnbnnidung25Khnginnghing">
    <w:name w:val="Văn bản nội dung (25) + Không in nghiêng"/>
    <w:basedOn w:val="Vnbnnidung25"/>
    <w:rsid w:val="00263A12"/>
    <w:rPr>
      <w:rFonts w:ascii="Arial" w:hAnsi="Arial" w:cs="Arial"/>
      <w:b/>
      <w:bCs/>
      <w:i/>
      <w:iCs/>
      <w:sz w:val="17"/>
      <w:szCs w:val="17"/>
      <w:shd w:val="clear" w:color="auto" w:fill="FFFFFF"/>
    </w:rPr>
  </w:style>
  <w:style w:type="character" w:customStyle="1" w:styleId="Vnbnnidung285pt">
    <w:name w:val="Văn bản nội dung (2) + 8.5 pt"/>
    <w:aliases w:val="In đậm34,Giãn cách 0 pt70"/>
    <w:rsid w:val="00263A12"/>
    <w:rPr>
      <w:rFonts w:ascii="Arial" w:hAnsi="Arial" w:cs="Arial"/>
      <w:b/>
      <w:bCs/>
      <w:spacing w:val="0"/>
      <w:sz w:val="17"/>
      <w:szCs w:val="17"/>
      <w:u w:val="none"/>
    </w:rPr>
  </w:style>
  <w:style w:type="character" w:customStyle="1" w:styleId="Vnbnnidung275pt11">
    <w:name w:val="Văn bản nội dung (2) + 7.5 pt11"/>
    <w:aliases w:val="Giãn cách 0 pt69"/>
    <w:rsid w:val="00263A12"/>
    <w:rPr>
      <w:rFonts w:ascii="Arial" w:hAnsi="Arial" w:cs="Arial"/>
      <w:spacing w:val="0"/>
      <w:sz w:val="15"/>
      <w:szCs w:val="15"/>
      <w:u w:val="none"/>
      <w:lang w:val="en-US" w:eastAsia="en-US"/>
    </w:rPr>
  </w:style>
  <w:style w:type="character" w:customStyle="1" w:styleId="Vnbnnidung265pt5">
    <w:name w:val="Văn bản nội dung (2) + 6.5 pt5"/>
    <w:aliases w:val="Giãn cách 0 pt68"/>
    <w:rsid w:val="00263A12"/>
    <w:rPr>
      <w:rFonts w:ascii="Arial" w:hAnsi="Arial" w:cs="Arial"/>
      <w:spacing w:val="0"/>
      <w:sz w:val="13"/>
      <w:szCs w:val="13"/>
      <w:u w:val="none"/>
    </w:rPr>
  </w:style>
  <w:style w:type="character" w:customStyle="1" w:styleId="Vnbnnidung210pt">
    <w:name w:val="Văn bản nội dung (2) + 10 pt"/>
    <w:aliases w:val="Giãn cách 0 pt67"/>
    <w:rsid w:val="00263A12"/>
    <w:rPr>
      <w:rFonts w:ascii="Arial" w:hAnsi="Arial" w:cs="Arial"/>
      <w:spacing w:val="0"/>
      <w:sz w:val="20"/>
      <w:szCs w:val="20"/>
      <w:u w:val="none"/>
    </w:rPr>
  </w:style>
  <w:style w:type="character" w:customStyle="1" w:styleId="Vnbnnidung207pt">
    <w:name w:val="Văn bản nội dung (20) + 7 pt"/>
    <w:aliases w:val="Không in đậm20"/>
    <w:rsid w:val="00263A12"/>
    <w:rPr>
      <w:rFonts w:ascii="Arial" w:hAnsi="Arial" w:cs="Arial"/>
      <w:b/>
      <w:bCs/>
      <w:spacing w:val="0"/>
      <w:sz w:val="14"/>
      <w:szCs w:val="14"/>
      <w:u w:val="none"/>
    </w:rPr>
  </w:style>
  <w:style w:type="character" w:customStyle="1" w:styleId="Vnbnnidung26">
    <w:name w:val="Văn bản nội dung (26)_"/>
    <w:link w:val="Vnbnnidung261"/>
    <w:rsid w:val="00263A12"/>
    <w:rPr>
      <w:rFonts w:ascii="Arial" w:hAnsi="Arial" w:cs="Arial"/>
      <w:sz w:val="15"/>
      <w:szCs w:val="15"/>
      <w:shd w:val="clear" w:color="auto" w:fill="FFFFFF"/>
    </w:rPr>
  </w:style>
  <w:style w:type="paragraph" w:customStyle="1" w:styleId="Vnbnnidung261">
    <w:name w:val="Văn bản nội dung (26)1"/>
    <w:basedOn w:val="Normal"/>
    <w:link w:val="Vnbnnidung26"/>
    <w:rsid w:val="00263A12"/>
    <w:pPr>
      <w:widowControl w:val="0"/>
      <w:shd w:val="clear" w:color="auto" w:fill="FFFFFF"/>
      <w:spacing w:after="0" w:line="200" w:lineRule="exact"/>
    </w:pPr>
    <w:rPr>
      <w:rFonts w:ascii="Arial" w:hAnsi="Arial" w:cs="Arial"/>
      <w:sz w:val="15"/>
      <w:szCs w:val="15"/>
      <w:lang w:val="en-US"/>
    </w:rPr>
  </w:style>
  <w:style w:type="character" w:customStyle="1" w:styleId="Vnbnnidung26Inm">
    <w:name w:val="Văn bản nội dung (26) + In đậm"/>
    <w:rsid w:val="00263A12"/>
    <w:rPr>
      <w:rFonts w:ascii="Arial" w:hAnsi="Arial" w:cs="Arial"/>
      <w:b/>
      <w:bCs/>
      <w:sz w:val="15"/>
      <w:szCs w:val="15"/>
      <w:u w:val="none"/>
    </w:rPr>
  </w:style>
  <w:style w:type="character" w:customStyle="1" w:styleId="Vnbnnidung260">
    <w:name w:val="Văn bản nội dung (26)"/>
    <w:rsid w:val="00263A12"/>
    <w:rPr>
      <w:rFonts w:ascii="Arial" w:hAnsi="Arial" w:cs="Arial"/>
      <w:spacing w:val="0"/>
      <w:sz w:val="15"/>
      <w:szCs w:val="15"/>
      <w:u w:val="none"/>
    </w:rPr>
  </w:style>
  <w:style w:type="character" w:customStyle="1" w:styleId="Vnbnnidung20Khnginm2">
    <w:name w:val="Văn bản nội dung (20) + Không in đậm2"/>
    <w:rsid w:val="00263A12"/>
    <w:rPr>
      <w:rFonts w:ascii="Arial" w:hAnsi="Arial" w:cs="Arial"/>
      <w:b/>
      <w:bCs/>
      <w:spacing w:val="0"/>
      <w:sz w:val="15"/>
      <w:szCs w:val="15"/>
      <w:u w:val="none"/>
    </w:rPr>
  </w:style>
  <w:style w:type="character" w:customStyle="1" w:styleId="Vnbnnidung20Gincch1pt">
    <w:name w:val="Văn bản nội dung (20) + Giãn cách 1 pt"/>
    <w:rsid w:val="00263A12"/>
    <w:rPr>
      <w:rFonts w:ascii="Arial" w:hAnsi="Arial" w:cs="Arial"/>
      <w:b/>
      <w:bCs/>
      <w:spacing w:val="20"/>
      <w:sz w:val="15"/>
      <w:szCs w:val="15"/>
      <w:u w:val="none"/>
    </w:rPr>
  </w:style>
  <w:style w:type="character" w:customStyle="1" w:styleId="Vnbnnidung208pt1">
    <w:name w:val="Văn bản nội dung (20) + 8 pt1"/>
    <w:aliases w:val="In nghiêng36"/>
    <w:rsid w:val="00263A12"/>
    <w:rPr>
      <w:rFonts w:ascii="Arial" w:hAnsi="Arial" w:cs="Arial"/>
      <w:b/>
      <w:bCs/>
      <w:i/>
      <w:iCs/>
      <w:sz w:val="16"/>
      <w:szCs w:val="16"/>
      <w:u w:val="none"/>
    </w:rPr>
  </w:style>
  <w:style w:type="character" w:customStyle="1" w:styleId="Vnbnnidung24Chhoanh">
    <w:name w:val="Văn bản nội dung (24) + Chữ hoa nhỏ"/>
    <w:rsid w:val="00263A12"/>
    <w:rPr>
      <w:rFonts w:ascii="Arial" w:hAnsi="Arial" w:cs="Arial"/>
      <w:b/>
      <w:bCs/>
      <w:smallCaps/>
      <w:sz w:val="16"/>
      <w:szCs w:val="16"/>
      <w:u w:val="none"/>
    </w:rPr>
  </w:style>
  <w:style w:type="character" w:customStyle="1" w:styleId="Vnbnnidung2475pt">
    <w:name w:val="Văn bản nội dung (24) + 7.5 pt"/>
    <w:rsid w:val="00263A12"/>
    <w:rPr>
      <w:rFonts w:ascii="Arial" w:hAnsi="Arial" w:cs="Arial"/>
      <w:b/>
      <w:bCs/>
      <w:sz w:val="15"/>
      <w:szCs w:val="15"/>
      <w:u w:val="none"/>
    </w:rPr>
  </w:style>
  <w:style w:type="character" w:customStyle="1" w:styleId="Vnbnnidung27">
    <w:name w:val="Văn bản nội dung (27)_"/>
    <w:link w:val="Vnbnnidung270"/>
    <w:rsid w:val="00263A12"/>
    <w:rPr>
      <w:rFonts w:ascii="Arial" w:hAnsi="Arial" w:cs="Arial"/>
      <w:b/>
      <w:bCs/>
      <w:i/>
      <w:iCs/>
      <w:sz w:val="18"/>
      <w:szCs w:val="18"/>
      <w:shd w:val="clear" w:color="auto" w:fill="FFFFFF"/>
    </w:rPr>
  </w:style>
  <w:style w:type="paragraph" w:customStyle="1" w:styleId="Vnbnnidung270">
    <w:name w:val="Văn bản nội dung (27)"/>
    <w:basedOn w:val="Normal"/>
    <w:link w:val="Vnbnnidung27"/>
    <w:rsid w:val="00263A12"/>
    <w:pPr>
      <w:widowControl w:val="0"/>
      <w:shd w:val="clear" w:color="auto" w:fill="FFFFFF"/>
      <w:spacing w:after="0" w:line="232" w:lineRule="exact"/>
      <w:jc w:val="both"/>
    </w:pPr>
    <w:rPr>
      <w:rFonts w:ascii="Arial" w:hAnsi="Arial" w:cs="Arial"/>
      <w:b/>
      <w:bCs/>
      <w:i/>
      <w:iCs/>
      <w:sz w:val="18"/>
      <w:szCs w:val="18"/>
      <w:lang w:val="en-US"/>
    </w:rPr>
  </w:style>
  <w:style w:type="character" w:customStyle="1" w:styleId="Vnbnnidung27105pt">
    <w:name w:val="Văn bản nội dung (27) + 10.5 pt"/>
    <w:aliases w:val="Không in nghiêng12,Giãn cách 0 pt66"/>
    <w:rsid w:val="00263A12"/>
    <w:rPr>
      <w:rFonts w:ascii="Arial" w:hAnsi="Arial" w:cs="Arial"/>
      <w:b/>
      <w:bCs/>
      <w:i/>
      <w:iCs/>
      <w:spacing w:val="-10"/>
      <w:sz w:val="21"/>
      <w:szCs w:val="21"/>
      <w:u w:val="none"/>
    </w:rPr>
  </w:style>
  <w:style w:type="character" w:customStyle="1" w:styleId="Chthchbng4">
    <w:name w:val="Chú thích bảng (4)_"/>
    <w:link w:val="Chthchbng40"/>
    <w:rsid w:val="00263A12"/>
    <w:rPr>
      <w:rFonts w:ascii="Arial" w:hAnsi="Arial" w:cs="Arial"/>
      <w:sz w:val="14"/>
      <w:szCs w:val="14"/>
      <w:shd w:val="clear" w:color="auto" w:fill="FFFFFF"/>
    </w:rPr>
  </w:style>
  <w:style w:type="paragraph" w:customStyle="1" w:styleId="Chthchbng40">
    <w:name w:val="Chú thích bảng (4)"/>
    <w:basedOn w:val="Normal"/>
    <w:link w:val="Chthchbng4"/>
    <w:rsid w:val="00263A12"/>
    <w:pPr>
      <w:widowControl w:val="0"/>
      <w:shd w:val="clear" w:color="auto" w:fill="FFFFFF"/>
      <w:spacing w:after="0" w:line="240" w:lineRule="atLeast"/>
      <w:jc w:val="right"/>
    </w:pPr>
    <w:rPr>
      <w:rFonts w:ascii="Arial" w:hAnsi="Arial" w:cs="Arial"/>
      <w:sz w:val="14"/>
      <w:szCs w:val="14"/>
      <w:lang w:val="en-US"/>
    </w:rPr>
  </w:style>
  <w:style w:type="character" w:customStyle="1" w:styleId="Vnbnnidung275pt10">
    <w:name w:val="Văn bản nội dung (2) + 7.5 pt10"/>
    <w:aliases w:val="In đậm33,Giãn cách 0 pt65"/>
    <w:rsid w:val="00263A12"/>
    <w:rPr>
      <w:rFonts w:ascii="Arial" w:hAnsi="Arial" w:cs="Arial"/>
      <w:b/>
      <w:bCs/>
      <w:spacing w:val="0"/>
      <w:sz w:val="15"/>
      <w:szCs w:val="15"/>
      <w:u w:val="none"/>
    </w:rPr>
  </w:style>
  <w:style w:type="character" w:customStyle="1" w:styleId="Vnbnnidung28">
    <w:name w:val="Văn bản nội dung (28)_"/>
    <w:link w:val="Vnbnnidung280"/>
    <w:rsid w:val="00263A12"/>
    <w:rPr>
      <w:rFonts w:ascii="Arial" w:hAnsi="Arial" w:cs="Arial"/>
      <w:sz w:val="14"/>
      <w:szCs w:val="14"/>
      <w:shd w:val="clear" w:color="auto" w:fill="FFFFFF"/>
    </w:rPr>
  </w:style>
  <w:style w:type="paragraph" w:customStyle="1" w:styleId="Vnbnnidung280">
    <w:name w:val="Văn bản nội dung (28)"/>
    <w:basedOn w:val="Normal"/>
    <w:link w:val="Vnbnnidung28"/>
    <w:rsid w:val="00263A12"/>
    <w:pPr>
      <w:widowControl w:val="0"/>
      <w:shd w:val="clear" w:color="auto" w:fill="FFFFFF"/>
      <w:spacing w:after="0" w:line="240" w:lineRule="atLeast"/>
      <w:jc w:val="both"/>
    </w:pPr>
    <w:rPr>
      <w:rFonts w:ascii="Arial" w:hAnsi="Arial" w:cs="Arial"/>
      <w:sz w:val="14"/>
      <w:szCs w:val="14"/>
      <w:lang w:val="en-US"/>
    </w:rPr>
  </w:style>
  <w:style w:type="character" w:customStyle="1" w:styleId="Vnbnnidung28Gincch0pt">
    <w:name w:val="Văn bản nội dung (28) + Giãn cách 0 pt"/>
    <w:rsid w:val="00263A12"/>
    <w:rPr>
      <w:rFonts w:ascii="Arial" w:hAnsi="Arial" w:cs="Arial"/>
      <w:spacing w:val="-10"/>
      <w:sz w:val="14"/>
      <w:szCs w:val="14"/>
      <w:u w:val="none"/>
    </w:rPr>
  </w:style>
  <w:style w:type="character" w:customStyle="1" w:styleId="Vnbnnidung20Khnginm1">
    <w:name w:val="Văn bản nội dung (20) + Không in đậm1"/>
    <w:basedOn w:val="Vnbnnidung200"/>
    <w:rsid w:val="00263A12"/>
    <w:rPr>
      <w:rFonts w:ascii="Arial" w:hAnsi="Arial" w:cs="Arial"/>
      <w:b/>
      <w:bCs/>
      <w:sz w:val="15"/>
      <w:szCs w:val="15"/>
      <w:shd w:val="clear" w:color="auto" w:fill="FFFFFF"/>
    </w:rPr>
  </w:style>
  <w:style w:type="character" w:customStyle="1" w:styleId="Vnbnnidung20Chhoanh">
    <w:name w:val="Văn bản nội dung (20) + Chữ hoa nhỏ"/>
    <w:rsid w:val="00263A12"/>
    <w:rPr>
      <w:rFonts w:ascii="Arial" w:hAnsi="Arial" w:cs="Arial"/>
      <w:b/>
      <w:bCs/>
      <w:smallCaps/>
      <w:sz w:val="15"/>
      <w:szCs w:val="15"/>
      <w:u w:val="none"/>
    </w:rPr>
  </w:style>
  <w:style w:type="character" w:customStyle="1" w:styleId="Vnbnnidung29">
    <w:name w:val="Văn bản nội dung (29)_"/>
    <w:link w:val="Vnbnnidung290"/>
    <w:rsid w:val="00263A12"/>
    <w:rPr>
      <w:rFonts w:ascii="Arial" w:hAnsi="Arial" w:cs="Arial"/>
      <w:i/>
      <w:iCs/>
      <w:sz w:val="17"/>
      <w:szCs w:val="17"/>
      <w:shd w:val="clear" w:color="auto" w:fill="FFFFFF"/>
    </w:rPr>
  </w:style>
  <w:style w:type="paragraph" w:customStyle="1" w:styleId="Vnbnnidung290">
    <w:name w:val="Văn bản nội dung (29)"/>
    <w:basedOn w:val="Normal"/>
    <w:link w:val="Vnbnnidung29"/>
    <w:rsid w:val="00263A12"/>
    <w:pPr>
      <w:widowControl w:val="0"/>
      <w:shd w:val="clear" w:color="auto" w:fill="FFFFFF"/>
      <w:spacing w:after="0" w:line="232" w:lineRule="exact"/>
      <w:jc w:val="both"/>
    </w:pPr>
    <w:rPr>
      <w:rFonts w:ascii="Arial" w:hAnsi="Arial" w:cs="Arial"/>
      <w:i/>
      <w:iCs/>
      <w:sz w:val="17"/>
      <w:szCs w:val="17"/>
      <w:lang w:val="en-US"/>
    </w:rPr>
  </w:style>
  <w:style w:type="character" w:customStyle="1" w:styleId="Vnbnnidung297pt">
    <w:name w:val="Văn bản nội dung (29) + 7 pt"/>
    <w:aliases w:val="Không in nghiêng11"/>
    <w:rsid w:val="00263A12"/>
    <w:rPr>
      <w:rFonts w:ascii="Arial" w:hAnsi="Arial" w:cs="Arial"/>
      <w:i/>
      <w:iCs/>
      <w:sz w:val="14"/>
      <w:szCs w:val="14"/>
      <w:u w:val="none"/>
    </w:rPr>
  </w:style>
  <w:style w:type="character" w:customStyle="1" w:styleId="Vnbnnidung29Gincch2pt">
    <w:name w:val="Văn bản nội dung (29) + Giãn cách 2 pt"/>
    <w:rsid w:val="00263A12"/>
    <w:rPr>
      <w:rFonts w:ascii="Arial" w:hAnsi="Arial" w:cs="Arial"/>
      <w:i/>
      <w:iCs/>
      <w:spacing w:val="50"/>
      <w:sz w:val="17"/>
      <w:szCs w:val="17"/>
      <w:u w:val="none"/>
    </w:rPr>
  </w:style>
  <w:style w:type="character" w:customStyle="1" w:styleId="Vnbnnidung1965pt">
    <w:name w:val="Văn bản nội dung (19) + 6.5 pt"/>
    <w:aliases w:val="Không in nghiêng10"/>
    <w:rsid w:val="00263A12"/>
    <w:rPr>
      <w:rFonts w:ascii="Arial" w:hAnsi="Arial" w:cs="Arial"/>
      <w:b/>
      <w:bCs/>
      <w:i/>
      <w:iCs/>
      <w:sz w:val="13"/>
      <w:szCs w:val="13"/>
      <w:u w:val="none"/>
    </w:rPr>
  </w:style>
  <w:style w:type="character" w:customStyle="1" w:styleId="Vnbnnidung1685pt">
    <w:name w:val="Văn bản nội dung (16) + 8.5 pt"/>
    <w:rsid w:val="00263A12"/>
    <w:rPr>
      <w:rFonts w:ascii="Arial" w:hAnsi="Arial" w:cs="Arial"/>
      <w:b/>
      <w:bCs/>
      <w:spacing w:val="0"/>
      <w:sz w:val="17"/>
      <w:szCs w:val="17"/>
      <w:u w:val="none"/>
    </w:rPr>
  </w:style>
  <w:style w:type="character" w:customStyle="1" w:styleId="Vnbnnidung16Khnginm1">
    <w:name w:val="Văn bản nội dung (16) + Không in đậm1"/>
    <w:aliases w:val="In nghiêng35"/>
    <w:rsid w:val="00263A12"/>
    <w:rPr>
      <w:rFonts w:ascii="Arial" w:hAnsi="Arial" w:cs="Arial"/>
      <w:b/>
      <w:bCs/>
      <w:i/>
      <w:iCs/>
      <w:sz w:val="16"/>
      <w:szCs w:val="16"/>
      <w:u w:val="none"/>
    </w:rPr>
  </w:style>
  <w:style w:type="character" w:customStyle="1" w:styleId="ChthchbngChhoanh">
    <w:name w:val="Chú thích bảng + Chữ hoa nhỏ"/>
    <w:rsid w:val="00263A12"/>
    <w:rPr>
      <w:rFonts w:ascii="Arial" w:hAnsi="Arial" w:cs="Arial"/>
      <w:b/>
      <w:bCs/>
      <w:smallCaps/>
      <w:sz w:val="15"/>
      <w:szCs w:val="15"/>
      <w:u w:val="none"/>
    </w:rPr>
  </w:style>
  <w:style w:type="character" w:customStyle="1" w:styleId="Vnbnnidung25pt7">
    <w:name w:val="Văn bản nội dung (2) + 5 pt7"/>
    <w:aliases w:val="Giãn cách 0 pt64"/>
    <w:rsid w:val="00263A12"/>
    <w:rPr>
      <w:rFonts w:ascii="Arial" w:hAnsi="Arial" w:cs="Arial"/>
      <w:spacing w:val="0"/>
      <w:sz w:val="10"/>
      <w:szCs w:val="10"/>
      <w:u w:val="none"/>
    </w:rPr>
  </w:style>
  <w:style w:type="character" w:customStyle="1" w:styleId="Vnbnnidung28pt">
    <w:name w:val="Văn bản nội dung (2) + 8 pt"/>
    <w:aliases w:val="In đậm32,Giãn cách 0 pt63"/>
    <w:rsid w:val="00263A12"/>
    <w:rPr>
      <w:rFonts w:ascii="Arial" w:hAnsi="Arial" w:cs="Arial"/>
      <w:b/>
      <w:bCs/>
      <w:spacing w:val="0"/>
      <w:sz w:val="16"/>
      <w:szCs w:val="16"/>
      <w:u w:val="none"/>
    </w:rPr>
  </w:style>
  <w:style w:type="character" w:customStyle="1" w:styleId="Vnbnnidung25pt6">
    <w:name w:val="Văn bản nội dung (2) + 5 pt6"/>
    <w:aliases w:val="Chữ hoa nhỏ10,Giãn cách 0 pt62"/>
    <w:rsid w:val="00263A12"/>
    <w:rPr>
      <w:rFonts w:ascii="Arial" w:hAnsi="Arial" w:cs="Arial"/>
      <w:smallCaps/>
      <w:spacing w:val="0"/>
      <w:sz w:val="10"/>
      <w:szCs w:val="10"/>
      <w:u w:val="none"/>
    </w:rPr>
  </w:style>
  <w:style w:type="character" w:customStyle="1" w:styleId="Vnbnnidung25pt5">
    <w:name w:val="Văn bản nội dung (2) + 5 pt5"/>
    <w:aliases w:val="In nghiêng34,Giãn cách 0 pt61"/>
    <w:rsid w:val="00263A12"/>
    <w:rPr>
      <w:rFonts w:ascii="Arial" w:hAnsi="Arial" w:cs="Arial"/>
      <w:i/>
      <w:iCs/>
      <w:spacing w:val="0"/>
      <w:sz w:val="10"/>
      <w:szCs w:val="10"/>
      <w:u w:val="none"/>
    </w:rPr>
  </w:style>
  <w:style w:type="character" w:customStyle="1" w:styleId="Chthchbng5">
    <w:name w:val="Chú thích bảng (5)_"/>
    <w:link w:val="Chthchbng50"/>
    <w:rsid w:val="00263A12"/>
    <w:rPr>
      <w:rFonts w:ascii="Arial" w:hAnsi="Arial" w:cs="Arial"/>
      <w:b/>
      <w:bCs/>
      <w:sz w:val="16"/>
      <w:szCs w:val="16"/>
      <w:shd w:val="clear" w:color="auto" w:fill="FFFFFF"/>
    </w:rPr>
  </w:style>
  <w:style w:type="paragraph" w:customStyle="1" w:styleId="Chthchbng50">
    <w:name w:val="Chú thích bảng (5)"/>
    <w:basedOn w:val="Normal"/>
    <w:link w:val="Chthchbng5"/>
    <w:rsid w:val="00263A12"/>
    <w:pPr>
      <w:widowControl w:val="0"/>
      <w:shd w:val="clear" w:color="auto" w:fill="FFFFFF"/>
      <w:spacing w:after="0" w:line="240" w:lineRule="atLeast"/>
    </w:pPr>
    <w:rPr>
      <w:rFonts w:ascii="Arial" w:hAnsi="Arial" w:cs="Arial"/>
      <w:b/>
      <w:bCs/>
      <w:sz w:val="16"/>
      <w:szCs w:val="16"/>
      <w:lang w:val="en-US"/>
    </w:rPr>
  </w:style>
  <w:style w:type="character" w:customStyle="1" w:styleId="Chthchbng5Khnginm">
    <w:name w:val="Chú thích bảng (5) + Không in đậm"/>
    <w:aliases w:val="Giãn cách 0 pt60"/>
    <w:rsid w:val="00263A12"/>
    <w:rPr>
      <w:rFonts w:ascii="Arial" w:hAnsi="Arial" w:cs="Arial"/>
      <w:b/>
      <w:bCs/>
      <w:spacing w:val="-10"/>
      <w:sz w:val="16"/>
      <w:szCs w:val="16"/>
      <w:u w:val="none"/>
    </w:rPr>
  </w:style>
  <w:style w:type="character" w:customStyle="1" w:styleId="Vnbnnidung300">
    <w:name w:val="Văn bản nội dung (30)_"/>
    <w:link w:val="Vnbnnidung301"/>
    <w:rsid w:val="00263A12"/>
    <w:rPr>
      <w:rFonts w:ascii="Arial" w:hAnsi="Arial" w:cs="Arial"/>
      <w:b/>
      <w:bCs/>
      <w:sz w:val="15"/>
      <w:szCs w:val="15"/>
      <w:shd w:val="clear" w:color="auto" w:fill="FFFFFF"/>
    </w:rPr>
  </w:style>
  <w:style w:type="paragraph" w:customStyle="1" w:styleId="Vnbnnidung301">
    <w:name w:val="Văn bản nội dung (30)"/>
    <w:basedOn w:val="Normal"/>
    <w:link w:val="Vnbnnidung300"/>
    <w:rsid w:val="00263A12"/>
    <w:pPr>
      <w:widowControl w:val="0"/>
      <w:shd w:val="clear" w:color="auto" w:fill="FFFFFF"/>
      <w:spacing w:after="0" w:line="223" w:lineRule="exact"/>
    </w:pPr>
    <w:rPr>
      <w:rFonts w:ascii="Arial" w:hAnsi="Arial" w:cs="Arial"/>
      <w:b/>
      <w:bCs/>
      <w:sz w:val="15"/>
      <w:szCs w:val="15"/>
      <w:lang w:val="en-US"/>
    </w:rPr>
  </w:style>
  <w:style w:type="character" w:customStyle="1" w:styleId="Vnbnnidung308pt">
    <w:name w:val="Văn bản nội dung (30) + 8 pt"/>
    <w:aliases w:val="Không in đậm19,In nghiêng33"/>
    <w:rsid w:val="00263A12"/>
    <w:rPr>
      <w:rFonts w:ascii="Arial" w:hAnsi="Arial" w:cs="Arial"/>
      <w:b/>
      <w:bCs/>
      <w:i/>
      <w:iCs/>
      <w:sz w:val="16"/>
      <w:szCs w:val="16"/>
      <w:u w:val="none"/>
    </w:rPr>
  </w:style>
  <w:style w:type="character" w:customStyle="1" w:styleId="Vnbnnidung30Khnginm">
    <w:name w:val="Văn bản nội dung (30) + Không in đậm"/>
    <w:rsid w:val="00263A12"/>
    <w:rPr>
      <w:rFonts w:ascii="Arial" w:hAnsi="Arial" w:cs="Arial"/>
      <w:b/>
      <w:bCs/>
      <w:sz w:val="15"/>
      <w:szCs w:val="15"/>
      <w:u w:val="none"/>
      <w:lang w:val="es-ES_tradnl" w:eastAsia="es-ES_tradnl"/>
    </w:rPr>
  </w:style>
  <w:style w:type="character" w:customStyle="1" w:styleId="Vnbnnidung207pt3">
    <w:name w:val="Văn bản nội dung (20) + 7 pt3"/>
    <w:aliases w:val="Không in đậm18"/>
    <w:rsid w:val="00263A12"/>
    <w:rPr>
      <w:rFonts w:ascii="Arial" w:hAnsi="Arial" w:cs="Arial"/>
      <w:b/>
      <w:bCs/>
      <w:sz w:val="14"/>
      <w:szCs w:val="14"/>
      <w:u w:val="none"/>
    </w:rPr>
  </w:style>
  <w:style w:type="character" w:customStyle="1" w:styleId="Vnbnnidung207pt2">
    <w:name w:val="Văn bản nội dung (20) + 7 pt2"/>
    <w:aliases w:val="Không in đậm17,Giãn cách 0 pt59"/>
    <w:rsid w:val="00263A12"/>
    <w:rPr>
      <w:rFonts w:ascii="Arial" w:hAnsi="Arial" w:cs="Arial"/>
      <w:b/>
      <w:bCs/>
      <w:spacing w:val="-10"/>
      <w:sz w:val="14"/>
      <w:szCs w:val="14"/>
      <w:u w:val="none"/>
    </w:rPr>
  </w:style>
  <w:style w:type="character" w:customStyle="1" w:styleId="Vnbnnidung33">
    <w:name w:val="Văn bản nội dung (33)_"/>
    <w:link w:val="Vnbnnidung330"/>
    <w:rsid w:val="00263A12"/>
    <w:rPr>
      <w:rFonts w:ascii="Arial" w:hAnsi="Arial" w:cs="Arial"/>
      <w:sz w:val="13"/>
      <w:szCs w:val="13"/>
      <w:shd w:val="clear" w:color="auto" w:fill="FFFFFF"/>
      <w:lang w:val="fr-FR" w:eastAsia="fr-FR"/>
    </w:rPr>
  </w:style>
  <w:style w:type="paragraph" w:customStyle="1" w:styleId="Vnbnnidung330">
    <w:name w:val="Văn bản nội dung (33)"/>
    <w:basedOn w:val="Normal"/>
    <w:link w:val="Vnbnnidung33"/>
    <w:rsid w:val="00263A12"/>
    <w:pPr>
      <w:widowControl w:val="0"/>
      <w:shd w:val="clear" w:color="auto" w:fill="FFFFFF"/>
      <w:spacing w:after="0" w:line="240" w:lineRule="atLeast"/>
    </w:pPr>
    <w:rPr>
      <w:rFonts w:ascii="Arial" w:hAnsi="Arial" w:cs="Arial"/>
      <w:sz w:val="13"/>
      <w:szCs w:val="13"/>
      <w:lang w:val="fr-FR" w:eastAsia="fr-FR"/>
    </w:rPr>
  </w:style>
  <w:style w:type="character" w:customStyle="1" w:styleId="Vnbnnidung33Chhoanh">
    <w:name w:val="Văn bản nội dung (33) + Chữ hoa nhỏ"/>
    <w:rsid w:val="00263A12"/>
    <w:rPr>
      <w:rFonts w:ascii="Arial" w:hAnsi="Arial" w:cs="Arial"/>
      <w:smallCaps/>
      <w:sz w:val="13"/>
      <w:szCs w:val="13"/>
      <w:u w:val="none"/>
      <w:lang w:val="fr-FR" w:eastAsia="fr-FR"/>
    </w:rPr>
  </w:style>
  <w:style w:type="character" w:customStyle="1" w:styleId="Vnbnnidung31">
    <w:name w:val="Văn bản nội dung (31)_"/>
    <w:link w:val="Vnbnnidung310"/>
    <w:rsid w:val="00263A12"/>
    <w:rPr>
      <w:rFonts w:ascii="Arial" w:hAnsi="Arial" w:cs="Arial"/>
      <w:b/>
      <w:bCs/>
      <w:sz w:val="17"/>
      <w:szCs w:val="17"/>
      <w:shd w:val="clear" w:color="auto" w:fill="FFFFFF"/>
    </w:rPr>
  </w:style>
  <w:style w:type="paragraph" w:customStyle="1" w:styleId="Vnbnnidung310">
    <w:name w:val="Văn bản nội dung (31)"/>
    <w:basedOn w:val="Normal"/>
    <w:link w:val="Vnbnnidung31"/>
    <w:rsid w:val="00263A12"/>
    <w:pPr>
      <w:widowControl w:val="0"/>
      <w:shd w:val="clear" w:color="auto" w:fill="FFFFFF"/>
      <w:spacing w:after="0" w:line="240" w:lineRule="atLeast"/>
      <w:jc w:val="center"/>
    </w:pPr>
    <w:rPr>
      <w:rFonts w:ascii="Arial" w:hAnsi="Arial" w:cs="Arial"/>
      <w:b/>
      <w:bCs/>
      <w:sz w:val="17"/>
      <w:szCs w:val="17"/>
      <w:lang w:val="en-US"/>
    </w:rPr>
  </w:style>
  <w:style w:type="character" w:customStyle="1" w:styleId="Vnbnnidung318pt">
    <w:name w:val="Văn bản nội dung (31) + 8 pt"/>
    <w:rsid w:val="00263A12"/>
    <w:rPr>
      <w:rFonts w:ascii="Arial" w:hAnsi="Arial" w:cs="Arial"/>
      <w:b/>
      <w:bCs/>
      <w:sz w:val="16"/>
      <w:szCs w:val="16"/>
      <w:u w:val="none"/>
    </w:rPr>
  </w:style>
  <w:style w:type="character" w:customStyle="1" w:styleId="Vnbnnidung318pt1">
    <w:name w:val="Văn bản nội dung (31) + 8 pt1"/>
    <w:aliases w:val="Không in đậm16"/>
    <w:rsid w:val="00263A12"/>
    <w:rPr>
      <w:rFonts w:ascii="Arial" w:hAnsi="Arial" w:cs="Arial"/>
      <w:b/>
      <w:bCs/>
      <w:sz w:val="16"/>
      <w:szCs w:val="16"/>
      <w:u w:val="none"/>
    </w:rPr>
  </w:style>
  <w:style w:type="character" w:customStyle="1" w:styleId="Vnbnnidung3175pt">
    <w:name w:val="Văn bản nội dung (31) + 7.5 pt"/>
    <w:rsid w:val="00263A12"/>
    <w:rPr>
      <w:rFonts w:ascii="Arial" w:hAnsi="Arial" w:cs="Arial"/>
      <w:b/>
      <w:bCs/>
      <w:sz w:val="15"/>
      <w:szCs w:val="15"/>
      <w:u w:val="none"/>
    </w:rPr>
  </w:style>
  <w:style w:type="character" w:customStyle="1" w:styleId="Vnbnnidung1875pt">
    <w:name w:val="Văn bản nội dung (18) + 7.5 pt"/>
    <w:rsid w:val="00263A12"/>
    <w:rPr>
      <w:rFonts w:ascii="Arial" w:hAnsi="Arial" w:cs="Arial"/>
      <w:b/>
      <w:bCs/>
      <w:spacing w:val="0"/>
      <w:sz w:val="15"/>
      <w:szCs w:val="15"/>
      <w:u w:val="none"/>
    </w:rPr>
  </w:style>
  <w:style w:type="character" w:customStyle="1" w:styleId="Vnbnnidung1875pt1">
    <w:name w:val="Văn bản nội dung (18) + 7.5 pt1"/>
    <w:aliases w:val="Không in đậm15,In nghiêng32"/>
    <w:rsid w:val="00263A12"/>
    <w:rPr>
      <w:rFonts w:ascii="Arial" w:hAnsi="Arial" w:cs="Arial"/>
      <w:b/>
      <w:bCs/>
      <w:i/>
      <w:iCs/>
      <w:spacing w:val="0"/>
      <w:sz w:val="15"/>
      <w:szCs w:val="15"/>
      <w:u w:val="none"/>
    </w:rPr>
  </w:style>
  <w:style w:type="character" w:customStyle="1" w:styleId="Vnbnnidung24pt">
    <w:name w:val="Văn bản nội dung (2) + 4 pt"/>
    <w:aliases w:val="Tỉ lệ 300%"/>
    <w:rsid w:val="00263A12"/>
    <w:rPr>
      <w:rFonts w:ascii="Arial" w:hAnsi="Arial" w:cs="Arial"/>
      <w:spacing w:val="-10"/>
      <w:w w:val="300"/>
      <w:sz w:val="8"/>
      <w:szCs w:val="8"/>
      <w:u w:val="none"/>
    </w:rPr>
  </w:style>
  <w:style w:type="character" w:customStyle="1" w:styleId="Vnbnnidung275pt9">
    <w:name w:val="Văn bản nội dung (2) + 7.5 pt9"/>
    <w:aliases w:val="In nghiêng31,Giãn cách 0 pt58"/>
    <w:rsid w:val="00263A12"/>
    <w:rPr>
      <w:rFonts w:ascii="Arial" w:hAnsi="Arial" w:cs="Arial"/>
      <w:i/>
      <w:iCs/>
      <w:spacing w:val="0"/>
      <w:sz w:val="15"/>
      <w:szCs w:val="15"/>
      <w:u w:val="none"/>
    </w:rPr>
  </w:style>
  <w:style w:type="character" w:customStyle="1" w:styleId="Vnbnnidung275pt8">
    <w:name w:val="Văn bản nội dung (2) + 7.5 pt8"/>
    <w:aliases w:val="Giãn cách 0 pt57"/>
    <w:rsid w:val="00263A12"/>
    <w:rPr>
      <w:rFonts w:ascii="Arial" w:hAnsi="Arial" w:cs="Arial"/>
      <w:spacing w:val="0"/>
      <w:sz w:val="15"/>
      <w:szCs w:val="15"/>
      <w:u w:val="none"/>
    </w:rPr>
  </w:style>
  <w:style w:type="character" w:customStyle="1" w:styleId="Vnbnnidung32">
    <w:name w:val="Văn bản nội dung (32)_"/>
    <w:link w:val="Vnbnnidung320"/>
    <w:rsid w:val="00263A12"/>
    <w:rPr>
      <w:rFonts w:ascii="Arial" w:hAnsi="Arial" w:cs="Arial"/>
      <w:b/>
      <w:bCs/>
      <w:sz w:val="15"/>
      <w:szCs w:val="15"/>
      <w:shd w:val="clear" w:color="auto" w:fill="FFFFFF"/>
    </w:rPr>
  </w:style>
  <w:style w:type="paragraph" w:customStyle="1" w:styleId="Vnbnnidung320">
    <w:name w:val="Văn bản nội dung (32)"/>
    <w:basedOn w:val="Normal"/>
    <w:link w:val="Vnbnnidung32"/>
    <w:rsid w:val="00263A12"/>
    <w:pPr>
      <w:widowControl w:val="0"/>
      <w:shd w:val="clear" w:color="auto" w:fill="FFFFFF"/>
      <w:spacing w:after="0" w:line="195" w:lineRule="exact"/>
      <w:jc w:val="both"/>
    </w:pPr>
    <w:rPr>
      <w:rFonts w:ascii="Arial" w:hAnsi="Arial" w:cs="Arial"/>
      <w:b/>
      <w:bCs/>
      <w:sz w:val="15"/>
      <w:szCs w:val="15"/>
      <w:lang w:val="en-US"/>
    </w:rPr>
  </w:style>
  <w:style w:type="character" w:customStyle="1" w:styleId="Vnbnnidung324pt">
    <w:name w:val="Văn bản nội dung (32) + 4 pt"/>
    <w:aliases w:val="Không in đậm14,In nghiêng30"/>
    <w:rsid w:val="00263A12"/>
    <w:rPr>
      <w:rFonts w:ascii="Arial" w:hAnsi="Arial" w:cs="Arial"/>
      <w:b/>
      <w:bCs/>
      <w:i/>
      <w:iCs/>
      <w:sz w:val="8"/>
      <w:szCs w:val="8"/>
      <w:u w:val="none"/>
    </w:rPr>
  </w:style>
  <w:style w:type="character" w:customStyle="1" w:styleId="Vnbnnidung32Innghing">
    <w:name w:val="Văn bản nội dung (32) + In nghiêng"/>
    <w:rsid w:val="00263A12"/>
    <w:rPr>
      <w:rFonts w:ascii="Arial" w:hAnsi="Arial" w:cs="Arial"/>
      <w:b/>
      <w:bCs/>
      <w:i/>
      <w:iCs/>
      <w:sz w:val="15"/>
      <w:szCs w:val="15"/>
      <w:u w:val="none"/>
    </w:rPr>
  </w:style>
  <w:style w:type="character" w:customStyle="1" w:styleId="Vnbnnidung2012pt">
    <w:name w:val="Văn bản nội dung (20) + 12 pt"/>
    <w:aliases w:val="Không in đậm13,Giãn cách 0 pt56"/>
    <w:rsid w:val="00263A12"/>
    <w:rPr>
      <w:rFonts w:ascii="Arial" w:hAnsi="Arial" w:cs="Arial"/>
      <w:b/>
      <w:bCs/>
      <w:spacing w:val="-10"/>
      <w:sz w:val="24"/>
      <w:szCs w:val="24"/>
      <w:u w:val="none"/>
    </w:rPr>
  </w:style>
  <w:style w:type="character" w:customStyle="1" w:styleId="Chthchbng6">
    <w:name w:val="Chú thích bảng (6)_"/>
    <w:link w:val="Chthchbng60"/>
    <w:rsid w:val="00263A12"/>
    <w:rPr>
      <w:rFonts w:ascii="Arial" w:hAnsi="Arial" w:cs="Arial"/>
      <w:b/>
      <w:bCs/>
      <w:i/>
      <w:iCs/>
      <w:sz w:val="15"/>
      <w:szCs w:val="15"/>
      <w:shd w:val="clear" w:color="auto" w:fill="FFFFFF"/>
    </w:rPr>
  </w:style>
  <w:style w:type="paragraph" w:customStyle="1" w:styleId="Chthchbng60">
    <w:name w:val="Chú thích bảng (6)"/>
    <w:basedOn w:val="Normal"/>
    <w:link w:val="Chthchbng6"/>
    <w:rsid w:val="00263A12"/>
    <w:pPr>
      <w:widowControl w:val="0"/>
      <w:shd w:val="clear" w:color="auto" w:fill="FFFFFF"/>
      <w:spacing w:after="0" w:line="240" w:lineRule="atLeast"/>
      <w:jc w:val="both"/>
    </w:pPr>
    <w:rPr>
      <w:rFonts w:ascii="Arial" w:hAnsi="Arial" w:cs="Arial"/>
      <w:b/>
      <w:bCs/>
      <w:i/>
      <w:iCs/>
      <w:sz w:val="15"/>
      <w:szCs w:val="15"/>
      <w:lang w:val="en-US"/>
    </w:rPr>
  </w:style>
  <w:style w:type="character" w:customStyle="1" w:styleId="Chthchbng6Khnginnghing">
    <w:name w:val="Chú thích bảng (6) + Không in nghiêng"/>
    <w:basedOn w:val="Chthchbng6"/>
    <w:rsid w:val="00263A12"/>
    <w:rPr>
      <w:rFonts w:ascii="Arial" w:hAnsi="Arial" w:cs="Arial"/>
      <w:b/>
      <w:bCs/>
      <w:i/>
      <w:iCs/>
      <w:sz w:val="15"/>
      <w:szCs w:val="15"/>
      <w:shd w:val="clear" w:color="auto" w:fill="FFFFFF"/>
    </w:rPr>
  </w:style>
  <w:style w:type="character" w:customStyle="1" w:styleId="Vnbnnidung275pt7">
    <w:name w:val="Văn bản nội dung (2) + 7.5 pt7"/>
    <w:aliases w:val="In đậm31,Chữ hoa nhỏ9,Giãn cách 0 pt55"/>
    <w:rsid w:val="00263A12"/>
    <w:rPr>
      <w:rFonts w:ascii="Arial" w:hAnsi="Arial" w:cs="Arial"/>
      <w:b/>
      <w:bCs/>
      <w:smallCaps/>
      <w:spacing w:val="0"/>
      <w:sz w:val="15"/>
      <w:szCs w:val="15"/>
      <w:u w:val="none"/>
    </w:rPr>
  </w:style>
  <w:style w:type="character" w:customStyle="1" w:styleId="Vnbnnidung25pt4">
    <w:name w:val="Văn bản nội dung (2) + 5 pt4"/>
    <w:aliases w:val="In nghiêng29"/>
    <w:rsid w:val="00263A12"/>
    <w:rPr>
      <w:rFonts w:ascii="Arial" w:hAnsi="Arial" w:cs="Arial"/>
      <w:i/>
      <w:iCs/>
      <w:spacing w:val="-10"/>
      <w:sz w:val="10"/>
      <w:szCs w:val="10"/>
      <w:u w:val="none"/>
    </w:rPr>
  </w:style>
  <w:style w:type="character" w:customStyle="1" w:styleId="Vnbnnidung34">
    <w:name w:val="Văn bản nội dung (34)_"/>
    <w:link w:val="Vnbnnidung340"/>
    <w:rsid w:val="00263A12"/>
    <w:rPr>
      <w:rFonts w:ascii="Arial" w:hAnsi="Arial" w:cs="Arial"/>
      <w:b/>
      <w:bCs/>
      <w:i/>
      <w:iCs/>
      <w:sz w:val="15"/>
      <w:szCs w:val="15"/>
      <w:shd w:val="clear" w:color="auto" w:fill="FFFFFF"/>
    </w:rPr>
  </w:style>
  <w:style w:type="paragraph" w:customStyle="1" w:styleId="Vnbnnidung340">
    <w:name w:val="Văn bản nội dung (34)"/>
    <w:basedOn w:val="Normal"/>
    <w:link w:val="Vnbnnidung34"/>
    <w:rsid w:val="00263A12"/>
    <w:pPr>
      <w:widowControl w:val="0"/>
      <w:shd w:val="clear" w:color="auto" w:fill="FFFFFF"/>
      <w:spacing w:before="120" w:after="0" w:line="181" w:lineRule="exact"/>
      <w:jc w:val="both"/>
    </w:pPr>
    <w:rPr>
      <w:rFonts w:ascii="Arial" w:hAnsi="Arial" w:cs="Arial"/>
      <w:b/>
      <w:bCs/>
      <w:i/>
      <w:iCs/>
      <w:sz w:val="15"/>
      <w:szCs w:val="15"/>
      <w:lang w:val="en-US"/>
    </w:rPr>
  </w:style>
  <w:style w:type="character" w:customStyle="1" w:styleId="Vnbnnidung34Khnginnghing">
    <w:name w:val="Văn bản nội dung (34) + Không in nghiêng"/>
    <w:basedOn w:val="Vnbnnidung34"/>
    <w:rsid w:val="00263A12"/>
    <w:rPr>
      <w:rFonts w:ascii="Arial" w:hAnsi="Arial" w:cs="Arial"/>
      <w:b/>
      <w:bCs/>
      <w:i/>
      <w:iCs/>
      <w:sz w:val="15"/>
      <w:szCs w:val="15"/>
      <w:shd w:val="clear" w:color="auto" w:fill="FFFFFF"/>
    </w:rPr>
  </w:style>
  <w:style w:type="character" w:customStyle="1" w:styleId="Vnbnnidung35">
    <w:name w:val="Văn bản nội dung (35)_"/>
    <w:link w:val="Vnbnnidung351"/>
    <w:rsid w:val="00263A12"/>
    <w:rPr>
      <w:rFonts w:ascii="Arial" w:hAnsi="Arial" w:cs="Arial"/>
      <w:sz w:val="13"/>
      <w:szCs w:val="13"/>
      <w:shd w:val="clear" w:color="auto" w:fill="FFFFFF"/>
    </w:rPr>
  </w:style>
  <w:style w:type="paragraph" w:customStyle="1" w:styleId="Vnbnnidung351">
    <w:name w:val="Văn bản nội dung (35)1"/>
    <w:basedOn w:val="Normal"/>
    <w:link w:val="Vnbnnidung35"/>
    <w:rsid w:val="00263A12"/>
    <w:pPr>
      <w:widowControl w:val="0"/>
      <w:shd w:val="clear" w:color="auto" w:fill="FFFFFF"/>
      <w:spacing w:after="0" w:line="181" w:lineRule="exact"/>
      <w:jc w:val="both"/>
    </w:pPr>
    <w:rPr>
      <w:rFonts w:ascii="Arial" w:hAnsi="Arial" w:cs="Arial"/>
      <w:sz w:val="13"/>
      <w:szCs w:val="13"/>
      <w:lang w:val="en-US"/>
    </w:rPr>
  </w:style>
  <w:style w:type="character" w:customStyle="1" w:styleId="Vnbnnidung36">
    <w:name w:val="Văn bản nội dung (36)_"/>
    <w:link w:val="Vnbnnidung360"/>
    <w:rsid w:val="00263A12"/>
    <w:rPr>
      <w:rFonts w:ascii="Arial" w:hAnsi="Arial" w:cs="Arial"/>
      <w:b/>
      <w:bCs/>
      <w:sz w:val="13"/>
      <w:szCs w:val="13"/>
      <w:shd w:val="clear" w:color="auto" w:fill="FFFFFF"/>
    </w:rPr>
  </w:style>
  <w:style w:type="paragraph" w:customStyle="1" w:styleId="Vnbnnidung360">
    <w:name w:val="Văn bản nội dung (36)"/>
    <w:basedOn w:val="Normal"/>
    <w:link w:val="Vnbnnidung36"/>
    <w:rsid w:val="00263A12"/>
    <w:pPr>
      <w:widowControl w:val="0"/>
      <w:shd w:val="clear" w:color="auto" w:fill="FFFFFF"/>
      <w:spacing w:after="0" w:line="181" w:lineRule="exact"/>
      <w:jc w:val="both"/>
    </w:pPr>
    <w:rPr>
      <w:rFonts w:ascii="Arial" w:hAnsi="Arial" w:cs="Arial"/>
      <w:b/>
      <w:bCs/>
      <w:sz w:val="13"/>
      <w:szCs w:val="13"/>
      <w:lang w:val="en-US"/>
    </w:rPr>
  </w:style>
  <w:style w:type="character" w:customStyle="1" w:styleId="Vnbnnidung3675pt">
    <w:name w:val="Văn bản nội dung (36) + 7.5 pt"/>
    <w:rsid w:val="00263A12"/>
    <w:rPr>
      <w:rFonts w:ascii="Arial" w:hAnsi="Arial" w:cs="Arial"/>
      <w:b/>
      <w:bCs/>
      <w:sz w:val="15"/>
      <w:szCs w:val="15"/>
      <w:u w:val="none"/>
    </w:rPr>
  </w:style>
  <w:style w:type="character" w:customStyle="1" w:styleId="Vnbnnidung36Khnginm">
    <w:name w:val="Văn bản nội dung (36) + Không in đậm"/>
    <w:basedOn w:val="Vnbnnidung36"/>
    <w:rsid w:val="00263A12"/>
    <w:rPr>
      <w:rFonts w:ascii="Arial" w:hAnsi="Arial" w:cs="Arial"/>
      <w:b/>
      <w:bCs/>
      <w:sz w:val="13"/>
      <w:szCs w:val="13"/>
      <w:shd w:val="clear" w:color="auto" w:fill="FFFFFF"/>
    </w:rPr>
  </w:style>
  <w:style w:type="character" w:customStyle="1" w:styleId="Vnbnnidung36Khnginm3">
    <w:name w:val="Văn bản nội dung (36) + Không in đậm3"/>
    <w:basedOn w:val="Vnbnnidung36"/>
    <w:rsid w:val="00263A12"/>
    <w:rPr>
      <w:rFonts w:ascii="Arial" w:hAnsi="Arial" w:cs="Arial"/>
      <w:b/>
      <w:bCs/>
      <w:sz w:val="13"/>
      <w:szCs w:val="13"/>
      <w:shd w:val="clear" w:color="auto" w:fill="FFFFFF"/>
    </w:rPr>
  </w:style>
  <w:style w:type="character" w:customStyle="1" w:styleId="Vnbnnidung368pt">
    <w:name w:val="Văn bản nội dung (36) + 8 pt"/>
    <w:rsid w:val="00263A12"/>
    <w:rPr>
      <w:rFonts w:ascii="Arial" w:hAnsi="Arial" w:cs="Arial"/>
      <w:b/>
      <w:bCs/>
      <w:spacing w:val="0"/>
      <w:sz w:val="16"/>
      <w:szCs w:val="16"/>
      <w:u w:val="none"/>
    </w:rPr>
  </w:style>
  <w:style w:type="character" w:customStyle="1" w:styleId="Vnbnnidung37">
    <w:name w:val="Văn bản nội dung (37)_"/>
    <w:link w:val="Vnbnnidung370"/>
    <w:rsid w:val="00263A12"/>
    <w:rPr>
      <w:rFonts w:ascii="Arial" w:hAnsi="Arial" w:cs="Arial"/>
      <w:sz w:val="11"/>
      <w:szCs w:val="11"/>
      <w:shd w:val="clear" w:color="auto" w:fill="FFFFFF"/>
    </w:rPr>
  </w:style>
  <w:style w:type="paragraph" w:customStyle="1" w:styleId="Vnbnnidung370">
    <w:name w:val="Văn bản nội dung (37)"/>
    <w:basedOn w:val="Normal"/>
    <w:link w:val="Vnbnnidung37"/>
    <w:rsid w:val="00263A12"/>
    <w:pPr>
      <w:widowControl w:val="0"/>
      <w:shd w:val="clear" w:color="auto" w:fill="FFFFFF"/>
      <w:spacing w:after="0" w:line="172" w:lineRule="exact"/>
      <w:jc w:val="both"/>
    </w:pPr>
    <w:rPr>
      <w:rFonts w:ascii="Arial" w:hAnsi="Arial" w:cs="Arial"/>
      <w:sz w:val="11"/>
      <w:szCs w:val="11"/>
      <w:lang w:val="en-US"/>
    </w:rPr>
  </w:style>
  <w:style w:type="character" w:customStyle="1" w:styleId="Vnbnnidung37Innghing">
    <w:name w:val="Văn bản nội dung (37) + In nghiêng"/>
    <w:rsid w:val="00263A12"/>
    <w:rPr>
      <w:rFonts w:ascii="Arial" w:hAnsi="Arial" w:cs="Arial"/>
      <w:i/>
      <w:iCs/>
      <w:sz w:val="11"/>
      <w:szCs w:val="11"/>
      <w:u w:val="none"/>
    </w:rPr>
  </w:style>
  <w:style w:type="character" w:customStyle="1" w:styleId="Vnbnnidung255pt">
    <w:name w:val="Văn bản nội dung (2) + 5.5 pt"/>
    <w:aliases w:val="Giãn cách 0 pt54"/>
    <w:rsid w:val="00263A12"/>
    <w:rPr>
      <w:rFonts w:ascii="Arial" w:hAnsi="Arial" w:cs="Arial"/>
      <w:spacing w:val="0"/>
      <w:sz w:val="11"/>
      <w:szCs w:val="11"/>
      <w:u w:val="none"/>
      <w:lang w:val="fr-FR" w:eastAsia="fr-FR"/>
    </w:rPr>
  </w:style>
  <w:style w:type="character" w:customStyle="1" w:styleId="Vnbnnidung255pt6">
    <w:name w:val="Văn bản nội dung (2) + 5.5 pt6"/>
    <w:aliases w:val="In nghiêng28,Giãn cách 0 pt53"/>
    <w:rsid w:val="00263A12"/>
    <w:rPr>
      <w:rFonts w:ascii="Arial" w:hAnsi="Arial" w:cs="Arial"/>
      <w:i/>
      <w:iCs/>
      <w:spacing w:val="0"/>
      <w:sz w:val="11"/>
      <w:szCs w:val="11"/>
      <w:u w:val="none"/>
    </w:rPr>
  </w:style>
  <w:style w:type="character" w:customStyle="1" w:styleId="Vnbnnidung265pt4">
    <w:name w:val="Văn bản nội dung (2) + 6.5 pt4"/>
    <w:aliases w:val="Giãn cách 0 pt52"/>
    <w:rsid w:val="00263A12"/>
    <w:rPr>
      <w:rFonts w:ascii="Arial" w:hAnsi="Arial" w:cs="Arial"/>
      <w:spacing w:val="0"/>
      <w:sz w:val="13"/>
      <w:szCs w:val="13"/>
      <w:u w:val="none"/>
      <w:lang w:val="fr-FR" w:eastAsia="fr-FR"/>
    </w:rPr>
  </w:style>
  <w:style w:type="character" w:customStyle="1" w:styleId="Vnbnnidung245pt">
    <w:name w:val="Văn bản nội dung (2) + 4.5 pt"/>
    <w:aliases w:val="Giãn cách 0 pt51"/>
    <w:rsid w:val="00263A12"/>
    <w:rPr>
      <w:rFonts w:ascii="Arial" w:hAnsi="Arial" w:cs="Arial"/>
      <w:spacing w:val="0"/>
      <w:sz w:val="9"/>
      <w:szCs w:val="9"/>
      <w:u w:val="none"/>
      <w:lang w:val="fr-FR" w:eastAsia="fr-FR"/>
    </w:rPr>
  </w:style>
  <w:style w:type="character" w:customStyle="1" w:styleId="Vnbnnidung255pt5">
    <w:name w:val="Văn bản nội dung (2) + 5.5 pt5"/>
    <w:aliases w:val="In nghiêng27,Chữ hoa nhỏ8,Giãn cách 0 pt50"/>
    <w:rsid w:val="00263A12"/>
    <w:rPr>
      <w:rFonts w:ascii="Arial" w:hAnsi="Arial" w:cs="Arial"/>
      <w:i/>
      <w:iCs/>
      <w:smallCaps/>
      <w:spacing w:val="0"/>
      <w:sz w:val="11"/>
      <w:szCs w:val="11"/>
      <w:u w:val="none"/>
      <w:lang w:val="fr-FR" w:eastAsia="fr-FR"/>
    </w:rPr>
  </w:style>
  <w:style w:type="character" w:customStyle="1" w:styleId="Vnbnnidung255pt4">
    <w:name w:val="Văn bản nội dung (2) + 5.5 pt4"/>
    <w:aliases w:val="Chữ hoa nhỏ7,Giãn cách 0 pt49"/>
    <w:rsid w:val="00263A12"/>
    <w:rPr>
      <w:rFonts w:ascii="Arial" w:hAnsi="Arial" w:cs="Arial"/>
      <w:smallCaps/>
      <w:spacing w:val="0"/>
      <w:sz w:val="11"/>
      <w:szCs w:val="11"/>
      <w:u w:val="none"/>
    </w:rPr>
  </w:style>
  <w:style w:type="character" w:customStyle="1" w:styleId="Vnbnnidung221">
    <w:name w:val="Văn bản nội dung (2)2"/>
    <w:rsid w:val="00263A12"/>
    <w:rPr>
      <w:rFonts w:ascii="Arial" w:hAnsi="Arial" w:cs="Arial"/>
      <w:spacing w:val="-10"/>
      <w:u w:val="none"/>
      <w:lang w:val="fr-FR" w:eastAsia="fr-FR"/>
    </w:rPr>
  </w:style>
  <w:style w:type="character" w:customStyle="1" w:styleId="Vnbnnidung38">
    <w:name w:val="Văn bản nội dung (38)_"/>
    <w:link w:val="Vnbnnidung380"/>
    <w:rsid w:val="00263A12"/>
    <w:rPr>
      <w:rFonts w:ascii="Arial" w:hAnsi="Arial" w:cs="Arial"/>
      <w:b/>
      <w:bCs/>
      <w:i/>
      <w:iCs/>
      <w:sz w:val="14"/>
      <w:szCs w:val="14"/>
      <w:shd w:val="clear" w:color="auto" w:fill="FFFFFF"/>
    </w:rPr>
  </w:style>
  <w:style w:type="paragraph" w:customStyle="1" w:styleId="Vnbnnidung380">
    <w:name w:val="Văn bản nội dung (38)"/>
    <w:basedOn w:val="Normal"/>
    <w:link w:val="Vnbnnidung38"/>
    <w:rsid w:val="00263A12"/>
    <w:pPr>
      <w:widowControl w:val="0"/>
      <w:shd w:val="clear" w:color="auto" w:fill="FFFFFF"/>
      <w:spacing w:before="180" w:after="0" w:line="186" w:lineRule="exact"/>
      <w:jc w:val="both"/>
    </w:pPr>
    <w:rPr>
      <w:rFonts w:ascii="Arial" w:hAnsi="Arial" w:cs="Arial"/>
      <w:b/>
      <w:bCs/>
      <w:i/>
      <w:iCs/>
      <w:sz w:val="14"/>
      <w:szCs w:val="14"/>
      <w:lang w:val="en-US"/>
    </w:rPr>
  </w:style>
  <w:style w:type="character" w:customStyle="1" w:styleId="Vnbnnidung38Khnginm">
    <w:name w:val="Văn bản nội dung (38) + Không in đậm"/>
    <w:aliases w:val="Không in nghiêng9"/>
    <w:rsid w:val="00263A12"/>
    <w:rPr>
      <w:rFonts w:ascii="Arial" w:hAnsi="Arial" w:cs="Arial"/>
      <w:b/>
      <w:bCs/>
      <w:i/>
      <w:iCs/>
      <w:spacing w:val="0"/>
      <w:sz w:val="14"/>
      <w:szCs w:val="14"/>
      <w:u w:val="none"/>
    </w:rPr>
  </w:style>
  <w:style w:type="character" w:customStyle="1" w:styleId="Vnbnnidung3675pt2">
    <w:name w:val="Văn bản nội dung (36) + 7.5 pt2"/>
    <w:aliases w:val="In nghiêng26"/>
    <w:rsid w:val="00263A12"/>
    <w:rPr>
      <w:rFonts w:ascii="Arial" w:hAnsi="Arial" w:cs="Arial"/>
      <w:b/>
      <w:bCs/>
      <w:i/>
      <w:iCs/>
      <w:sz w:val="15"/>
      <w:szCs w:val="15"/>
      <w:u w:val="none"/>
    </w:rPr>
  </w:style>
  <w:style w:type="character" w:customStyle="1" w:styleId="Vnbnnidung39">
    <w:name w:val="Văn bản nội dung (39)_"/>
    <w:link w:val="Vnbnnidung391"/>
    <w:rsid w:val="00263A12"/>
    <w:rPr>
      <w:rFonts w:ascii="Arial" w:hAnsi="Arial" w:cs="Arial"/>
      <w:sz w:val="14"/>
      <w:szCs w:val="14"/>
      <w:shd w:val="clear" w:color="auto" w:fill="FFFFFF"/>
    </w:rPr>
  </w:style>
  <w:style w:type="paragraph" w:customStyle="1" w:styleId="Vnbnnidung391">
    <w:name w:val="Văn bản nội dung (39)1"/>
    <w:basedOn w:val="Normal"/>
    <w:link w:val="Vnbnnidung39"/>
    <w:rsid w:val="00263A12"/>
    <w:pPr>
      <w:widowControl w:val="0"/>
      <w:shd w:val="clear" w:color="auto" w:fill="FFFFFF"/>
      <w:spacing w:after="0" w:line="186" w:lineRule="exact"/>
      <w:jc w:val="both"/>
    </w:pPr>
    <w:rPr>
      <w:rFonts w:ascii="Arial" w:hAnsi="Arial" w:cs="Arial"/>
      <w:sz w:val="14"/>
      <w:szCs w:val="14"/>
      <w:lang w:val="en-US"/>
    </w:rPr>
  </w:style>
  <w:style w:type="character" w:customStyle="1" w:styleId="Vnbnnidung3675pt1">
    <w:name w:val="Văn bản nội dung (36) + 7.5 pt1"/>
    <w:aliases w:val="Không in đậm12"/>
    <w:rsid w:val="00263A12"/>
    <w:rPr>
      <w:rFonts w:ascii="Arial" w:hAnsi="Arial" w:cs="Arial"/>
      <w:b/>
      <w:bCs/>
      <w:sz w:val="15"/>
      <w:szCs w:val="15"/>
      <w:u w:val="none"/>
    </w:rPr>
  </w:style>
  <w:style w:type="character" w:customStyle="1" w:styleId="Vnbnnidung335pt">
    <w:name w:val="Văn bản nội dung (33) + 5 pt"/>
    <w:rsid w:val="00263A12"/>
    <w:rPr>
      <w:rFonts w:ascii="Arial" w:hAnsi="Arial" w:cs="Arial"/>
      <w:sz w:val="10"/>
      <w:szCs w:val="10"/>
      <w:u w:val="none"/>
      <w:lang w:val="fr-FR" w:eastAsia="fr-FR"/>
    </w:rPr>
  </w:style>
  <w:style w:type="character" w:customStyle="1" w:styleId="Vnbnnidung33Inm">
    <w:name w:val="Văn bản nội dung (33) + In đậm"/>
    <w:rsid w:val="00263A12"/>
    <w:rPr>
      <w:rFonts w:ascii="Arial" w:hAnsi="Arial" w:cs="Arial"/>
      <w:b/>
      <w:bCs/>
      <w:sz w:val="13"/>
      <w:szCs w:val="13"/>
      <w:u w:val="none"/>
      <w:lang w:val="fr-FR" w:eastAsia="fr-FR"/>
    </w:rPr>
  </w:style>
  <w:style w:type="character" w:customStyle="1" w:styleId="Vnbnnidung275pt6">
    <w:name w:val="Văn bản nội dung (2) + 7.5 pt6"/>
    <w:aliases w:val="In nghiêng25,Giãn cách 0 pt48"/>
    <w:rsid w:val="00263A12"/>
    <w:rPr>
      <w:rFonts w:ascii="Arial" w:hAnsi="Arial" w:cs="Arial"/>
      <w:i/>
      <w:iCs/>
      <w:spacing w:val="0"/>
      <w:sz w:val="15"/>
      <w:szCs w:val="15"/>
      <w:u w:val="none"/>
    </w:rPr>
  </w:style>
  <w:style w:type="character" w:customStyle="1" w:styleId="Vnbnnidung285pt6">
    <w:name w:val="Văn bản nội dung (2) + 8.5 pt6"/>
    <w:aliases w:val="In đậm30,Chữ hoa nhỏ6,Giãn cách 0 pt47"/>
    <w:rsid w:val="00263A12"/>
    <w:rPr>
      <w:rFonts w:ascii="Arial" w:hAnsi="Arial" w:cs="Arial"/>
      <w:b/>
      <w:bCs/>
      <w:smallCaps/>
      <w:spacing w:val="0"/>
      <w:sz w:val="17"/>
      <w:szCs w:val="17"/>
      <w:u w:val="none"/>
    </w:rPr>
  </w:style>
  <w:style w:type="character" w:customStyle="1" w:styleId="Vnbnnidung285pt5">
    <w:name w:val="Văn bản nội dung (2) + 8.5 pt5"/>
    <w:aliases w:val="Giãn cách 0 pt46"/>
    <w:rsid w:val="00263A12"/>
    <w:rPr>
      <w:rFonts w:ascii="Arial" w:hAnsi="Arial" w:cs="Arial"/>
      <w:spacing w:val="0"/>
      <w:sz w:val="17"/>
      <w:szCs w:val="17"/>
      <w:u w:val="none"/>
    </w:rPr>
  </w:style>
  <w:style w:type="character" w:customStyle="1" w:styleId="Vnbnnidung24pt12">
    <w:name w:val="Văn bản nội dung (2) + 4 pt12"/>
    <w:aliases w:val="Giãn cách 0 pt45"/>
    <w:rsid w:val="00263A12"/>
    <w:rPr>
      <w:rFonts w:ascii="Arial" w:hAnsi="Arial" w:cs="Arial"/>
      <w:spacing w:val="0"/>
      <w:sz w:val="8"/>
      <w:szCs w:val="8"/>
      <w:u w:val="none"/>
    </w:rPr>
  </w:style>
  <w:style w:type="character" w:customStyle="1" w:styleId="Vnbnnidung285pt4">
    <w:name w:val="Văn bản nội dung (2) + 8.5 pt4"/>
    <w:aliases w:val="In đậm29,Giãn cách 1 pt"/>
    <w:rsid w:val="00263A12"/>
    <w:rPr>
      <w:rFonts w:ascii="Arial" w:hAnsi="Arial" w:cs="Arial"/>
      <w:b/>
      <w:bCs/>
      <w:color w:val="FFFFFF"/>
      <w:spacing w:val="20"/>
      <w:sz w:val="17"/>
      <w:szCs w:val="17"/>
      <w:u w:val="none"/>
      <w:lang w:val="de-DE" w:eastAsia="de-DE"/>
    </w:rPr>
  </w:style>
  <w:style w:type="character" w:customStyle="1" w:styleId="Vnbnnidung285pt3">
    <w:name w:val="Văn bản nội dung (2) + 8.5 pt3"/>
    <w:aliases w:val="Giãn cách 0 pt44"/>
    <w:rsid w:val="00263A12"/>
    <w:rPr>
      <w:rFonts w:ascii="Arial" w:hAnsi="Arial" w:cs="Arial"/>
      <w:color w:val="FFFFFF"/>
      <w:spacing w:val="0"/>
      <w:sz w:val="17"/>
      <w:szCs w:val="17"/>
      <w:u w:val="none"/>
    </w:rPr>
  </w:style>
  <w:style w:type="character" w:customStyle="1" w:styleId="Vnbnnidung400">
    <w:name w:val="Văn bản nội dung (40)_"/>
    <w:link w:val="Vnbnnidung401"/>
    <w:rsid w:val="00263A12"/>
    <w:rPr>
      <w:rFonts w:ascii="Arial" w:hAnsi="Arial" w:cs="Arial"/>
      <w:i/>
      <w:iCs/>
      <w:sz w:val="15"/>
      <w:szCs w:val="15"/>
      <w:shd w:val="clear" w:color="auto" w:fill="FFFFFF"/>
    </w:rPr>
  </w:style>
  <w:style w:type="paragraph" w:customStyle="1" w:styleId="Vnbnnidung401">
    <w:name w:val="Văn bản nội dung (40)"/>
    <w:basedOn w:val="Normal"/>
    <w:link w:val="Vnbnnidung400"/>
    <w:rsid w:val="00263A12"/>
    <w:pPr>
      <w:widowControl w:val="0"/>
      <w:shd w:val="clear" w:color="auto" w:fill="FFFFFF"/>
      <w:spacing w:before="180" w:after="0" w:line="240" w:lineRule="atLeast"/>
      <w:jc w:val="both"/>
    </w:pPr>
    <w:rPr>
      <w:rFonts w:ascii="Arial" w:hAnsi="Arial" w:cs="Arial"/>
      <w:i/>
      <w:iCs/>
      <w:sz w:val="15"/>
      <w:szCs w:val="15"/>
      <w:lang w:val="en-US"/>
    </w:rPr>
  </w:style>
  <w:style w:type="character" w:customStyle="1" w:styleId="Vnbnnidung39Inm">
    <w:name w:val="Văn bản nội dung (39) + In đậm"/>
    <w:aliases w:val="In nghiêng24"/>
    <w:rsid w:val="00263A12"/>
    <w:rPr>
      <w:rFonts w:ascii="Arial" w:hAnsi="Arial" w:cs="Arial"/>
      <w:b/>
      <w:bCs/>
      <w:i/>
      <w:iCs/>
      <w:spacing w:val="0"/>
      <w:sz w:val="14"/>
      <w:szCs w:val="14"/>
      <w:u w:val="none"/>
    </w:rPr>
  </w:style>
  <w:style w:type="character" w:customStyle="1" w:styleId="Vnbnnidung36Khnginm2">
    <w:name w:val="Văn bản nội dung (36) + Không in đậm2"/>
    <w:aliases w:val="In nghiêng23,Tỉ lệ 80%"/>
    <w:rsid w:val="00263A12"/>
    <w:rPr>
      <w:rFonts w:ascii="Arial" w:hAnsi="Arial" w:cs="Arial"/>
      <w:b/>
      <w:bCs/>
      <w:i/>
      <w:iCs/>
      <w:w w:val="80"/>
      <w:sz w:val="13"/>
      <w:szCs w:val="13"/>
      <w:u w:val="none"/>
      <w:lang w:val="fr-FR" w:eastAsia="fr-FR"/>
    </w:rPr>
  </w:style>
  <w:style w:type="character" w:customStyle="1" w:styleId="Vnbnnidung36Khnginm1">
    <w:name w:val="Văn bản nội dung (36) + Không in đậm1"/>
    <w:rsid w:val="00263A12"/>
    <w:rPr>
      <w:rFonts w:ascii="Arial" w:hAnsi="Arial" w:cs="Arial"/>
      <w:b/>
      <w:bCs/>
      <w:sz w:val="13"/>
      <w:szCs w:val="13"/>
      <w:u w:val="none"/>
      <w:lang w:val="fr-FR" w:eastAsia="fr-FR"/>
    </w:rPr>
  </w:style>
  <w:style w:type="character" w:customStyle="1" w:styleId="Chthchbng7">
    <w:name w:val="Chú thích bảng (7)_"/>
    <w:link w:val="Chthchbng70"/>
    <w:rsid w:val="00263A12"/>
    <w:rPr>
      <w:rFonts w:ascii="Arial" w:hAnsi="Arial" w:cs="Arial"/>
      <w:sz w:val="13"/>
      <w:szCs w:val="13"/>
      <w:shd w:val="clear" w:color="auto" w:fill="FFFFFF"/>
      <w:lang w:val="fr-FR" w:eastAsia="fr-FR"/>
    </w:rPr>
  </w:style>
  <w:style w:type="paragraph" w:customStyle="1" w:styleId="Chthchbng70">
    <w:name w:val="Chú thích bảng (7)"/>
    <w:basedOn w:val="Normal"/>
    <w:link w:val="Chthchbng7"/>
    <w:rsid w:val="00263A12"/>
    <w:pPr>
      <w:widowControl w:val="0"/>
      <w:shd w:val="clear" w:color="auto" w:fill="FFFFFF"/>
      <w:spacing w:after="0" w:line="218" w:lineRule="exact"/>
      <w:jc w:val="center"/>
    </w:pPr>
    <w:rPr>
      <w:rFonts w:ascii="Arial" w:hAnsi="Arial" w:cs="Arial"/>
      <w:sz w:val="13"/>
      <w:szCs w:val="13"/>
      <w:lang w:val="fr-FR" w:eastAsia="fr-FR"/>
    </w:rPr>
  </w:style>
  <w:style w:type="character" w:customStyle="1" w:styleId="Chthchbng8">
    <w:name w:val="Chú thích bảng (8)_"/>
    <w:link w:val="Chthchbng80"/>
    <w:rsid w:val="00263A12"/>
    <w:rPr>
      <w:rFonts w:ascii="Arial" w:hAnsi="Arial" w:cs="Arial"/>
      <w:sz w:val="13"/>
      <w:szCs w:val="13"/>
      <w:shd w:val="clear" w:color="auto" w:fill="FFFFFF"/>
      <w:lang w:val="fr-FR" w:eastAsia="fr-FR"/>
    </w:rPr>
  </w:style>
  <w:style w:type="paragraph" w:customStyle="1" w:styleId="Chthchbng80">
    <w:name w:val="Chú thích bảng (8)"/>
    <w:basedOn w:val="Normal"/>
    <w:link w:val="Chthchbng8"/>
    <w:rsid w:val="00263A12"/>
    <w:pPr>
      <w:widowControl w:val="0"/>
      <w:shd w:val="clear" w:color="auto" w:fill="FFFFFF"/>
      <w:spacing w:after="0" w:line="218" w:lineRule="exact"/>
      <w:jc w:val="both"/>
    </w:pPr>
    <w:rPr>
      <w:rFonts w:ascii="Arial" w:hAnsi="Arial" w:cs="Arial"/>
      <w:sz w:val="13"/>
      <w:szCs w:val="13"/>
      <w:lang w:val="fr-FR" w:eastAsia="fr-FR"/>
    </w:rPr>
  </w:style>
  <w:style w:type="character" w:customStyle="1" w:styleId="Chthchbng8Innghing">
    <w:name w:val="Chú thích bảng (8) + In nghiêng"/>
    <w:aliases w:val="Tỉ lệ 80%1"/>
    <w:rsid w:val="00263A12"/>
    <w:rPr>
      <w:rFonts w:ascii="Arial" w:hAnsi="Arial" w:cs="Arial"/>
      <w:i/>
      <w:iCs/>
      <w:w w:val="80"/>
      <w:sz w:val="13"/>
      <w:szCs w:val="13"/>
      <w:u w:val="none"/>
      <w:lang w:val="fr-FR" w:eastAsia="fr-FR"/>
    </w:rPr>
  </w:style>
  <w:style w:type="character" w:customStyle="1" w:styleId="Vnbnnidung26pt4">
    <w:name w:val="Văn bản nội dung (2) + 6 pt4"/>
    <w:aliases w:val="Chữ hoa nhỏ5,Giãn cách 0 pt43"/>
    <w:rsid w:val="00263A12"/>
    <w:rPr>
      <w:rFonts w:ascii="Arial" w:hAnsi="Arial" w:cs="Arial"/>
      <w:smallCaps/>
      <w:spacing w:val="0"/>
      <w:sz w:val="12"/>
      <w:szCs w:val="12"/>
      <w:u w:val="none"/>
      <w:lang w:val="fr-FR" w:eastAsia="fr-FR"/>
    </w:rPr>
  </w:style>
  <w:style w:type="character" w:customStyle="1" w:styleId="Vnbnnidung25pt3">
    <w:name w:val="Văn bản nội dung (2) + 5 pt3"/>
    <w:aliases w:val="In nghiêng22,Giãn cách 0 pt42"/>
    <w:rsid w:val="00263A12"/>
    <w:rPr>
      <w:rFonts w:ascii="Arial" w:hAnsi="Arial" w:cs="Arial"/>
      <w:i/>
      <w:iCs/>
      <w:spacing w:val="0"/>
      <w:sz w:val="10"/>
      <w:szCs w:val="10"/>
      <w:u w:val="none"/>
    </w:rPr>
  </w:style>
  <w:style w:type="character" w:customStyle="1" w:styleId="Vnbnnidung255pt3">
    <w:name w:val="Văn bản nội dung (2) + 5.5 pt3"/>
    <w:aliases w:val="Giãn cách -1 pt6"/>
    <w:rsid w:val="00263A12"/>
    <w:rPr>
      <w:rFonts w:ascii="Arial" w:hAnsi="Arial" w:cs="Arial"/>
      <w:spacing w:val="-20"/>
      <w:sz w:val="11"/>
      <w:szCs w:val="11"/>
      <w:u w:val="none"/>
      <w:lang w:val="fr-FR" w:eastAsia="fr-FR"/>
    </w:rPr>
  </w:style>
  <w:style w:type="character" w:customStyle="1" w:styleId="Vnbnnidung255pt2">
    <w:name w:val="Văn bản nội dung (2) + 5.5 pt2"/>
    <w:rsid w:val="00263A12"/>
    <w:rPr>
      <w:rFonts w:ascii="Arial" w:hAnsi="Arial" w:cs="Arial"/>
      <w:spacing w:val="-10"/>
      <w:sz w:val="11"/>
      <w:szCs w:val="11"/>
      <w:u w:val="none"/>
      <w:lang w:val="fr-FR" w:eastAsia="fr-FR"/>
    </w:rPr>
  </w:style>
  <w:style w:type="character" w:customStyle="1" w:styleId="Vnbnnidung24pt11">
    <w:name w:val="Văn bản nội dung (2) + 4 pt11"/>
    <w:aliases w:val="Giãn cách 0 pt41"/>
    <w:rsid w:val="00263A12"/>
    <w:rPr>
      <w:rFonts w:ascii="Arial" w:hAnsi="Arial" w:cs="Arial"/>
      <w:spacing w:val="0"/>
      <w:sz w:val="8"/>
      <w:szCs w:val="8"/>
      <w:u w:val="none"/>
    </w:rPr>
  </w:style>
  <w:style w:type="character" w:customStyle="1" w:styleId="Vnbnnidung2115pt">
    <w:name w:val="Văn bản nội dung (2) + 11.5 pt"/>
    <w:aliases w:val="In đậm28,Giãn cách -1 pt5"/>
    <w:rsid w:val="00263A12"/>
    <w:rPr>
      <w:rFonts w:ascii="Arial" w:hAnsi="Arial" w:cs="Arial"/>
      <w:b/>
      <w:bCs/>
      <w:spacing w:val="-30"/>
      <w:sz w:val="23"/>
      <w:szCs w:val="23"/>
      <w:u w:val="none"/>
      <w:lang w:val="fr-FR" w:eastAsia="fr-FR"/>
    </w:rPr>
  </w:style>
  <w:style w:type="character" w:customStyle="1" w:styleId="Vnbnnidung41">
    <w:name w:val="Văn bản nội dung (41)_"/>
    <w:link w:val="Vnbnnidung410"/>
    <w:rsid w:val="00263A12"/>
    <w:rPr>
      <w:rFonts w:ascii="Arial" w:hAnsi="Arial" w:cs="Arial"/>
      <w:sz w:val="13"/>
      <w:szCs w:val="13"/>
      <w:shd w:val="clear" w:color="auto" w:fill="FFFFFF"/>
      <w:lang w:val="fr-FR" w:eastAsia="fr-FR"/>
    </w:rPr>
  </w:style>
  <w:style w:type="paragraph" w:customStyle="1" w:styleId="Vnbnnidung410">
    <w:name w:val="Văn bản nội dung (41)"/>
    <w:basedOn w:val="Normal"/>
    <w:link w:val="Vnbnnidung41"/>
    <w:rsid w:val="00263A12"/>
    <w:pPr>
      <w:widowControl w:val="0"/>
      <w:shd w:val="clear" w:color="auto" w:fill="FFFFFF"/>
      <w:spacing w:after="0" w:line="190" w:lineRule="exact"/>
      <w:jc w:val="both"/>
    </w:pPr>
    <w:rPr>
      <w:rFonts w:ascii="Arial" w:hAnsi="Arial" w:cs="Arial"/>
      <w:sz w:val="13"/>
      <w:szCs w:val="13"/>
      <w:lang w:val="fr-FR" w:eastAsia="fr-FR"/>
    </w:rPr>
  </w:style>
  <w:style w:type="character" w:customStyle="1" w:styleId="Vnbnnidung41Chhoanh">
    <w:name w:val="Văn bản nội dung (41) + Chữ hoa nhỏ"/>
    <w:rsid w:val="00263A12"/>
    <w:rPr>
      <w:rFonts w:ascii="Arial" w:hAnsi="Arial" w:cs="Arial"/>
      <w:smallCaps/>
      <w:sz w:val="13"/>
      <w:szCs w:val="13"/>
      <w:u w:val="none"/>
      <w:lang w:val="fr-FR" w:eastAsia="fr-FR"/>
    </w:rPr>
  </w:style>
  <w:style w:type="character" w:customStyle="1" w:styleId="Vnbnnidung4175pt">
    <w:name w:val="Văn bản nội dung (41) + 7.5 pt"/>
    <w:aliases w:val="In đậm27"/>
    <w:rsid w:val="00263A12"/>
    <w:rPr>
      <w:rFonts w:ascii="Arial" w:hAnsi="Arial" w:cs="Arial"/>
      <w:b/>
      <w:bCs/>
      <w:sz w:val="15"/>
      <w:szCs w:val="15"/>
      <w:u w:val="none"/>
      <w:lang w:val="fr-FR" w:eastAsia="fr-FR"/>
    </w:rPr>
  </w:style>
  <w:style w:type="character" w:customStyle="1" w:styleId="Vnbnnidung3685pt">
    <w:name w:val="Văn bản nội dung (36) + 8.5 pt"/>
    <w:rsid w:val="00263A12"/>
    <w:rPr>
      <w:rFonts w:ascii="Arial" w:hAnsi="Arial" w:cs="Arial"/>
      <w:b/>
      <w:bCs/>
      <w:spacing w:val="0"/>
      <w:sz w:val="17"/>
      <w:szCs w:val="17"/>
      <w:u w:val="none"/>
      <w:lang w:val="en-US" w:eastAsia="en-US"/>
    </w:rPr>
  </w:style>
  <w:style w:type="character" w:customStyle="1" w:styleId="Vnbnnidung42">
    <w:name w:val="Văn bản nội dung (42)_"/>
    <w:link w:val="Vnbnnidung420"/>
    <w:rsid w:val="00263A12"/>
    <w:rPr>
      <w:rFonts w:ascii="Arial" w:hAnsi="Arial" w:cs="Arial"/>
      <w:sz w:val="12"/>
      <w:szCs w:val="12"/>
      <w:shd w:val="clear" w:color="auto" w:fill="FFFFFF"/>
    </w:rPr>
  </w:style>
  <w:style w:type="paragraph" w:customStyle="1" w:styleId="Vnbnnidung420">
    <w:name w:val="Văn bản nội dung (42)"/>
    <w:basedOn w:val="Normal"/>
    <w:link w:val="Vnbnnidung42"/>
    <w:rsid w:val="00263A12"/>
    <w:pPr>
      <w:widowControl w:val="0"/>
      <w:shd w:val="clear" w:color="auto" w:fill="FFFFFF"/>
      <w:spacing w:after="360" w:line="240" w:lineRule="atLeast"/>
    </w:pPr>
    <w:rPr>
      <w:rFonts w:ascii="Arial" w:hAnsi="Arial" w:cs="Arial"/>
      <w:sz w:val="12"/>
      <w:szCs w:val="12"/>
      <w:lang w:val="en-US"/>
    </w:rPr>
  </w:style>
  <w:style w:type="character" w:customStyle="1" w:styleId="Chthchbng9">
    <w:name w:val="Chú thích bảng (9)_"/>
    <w:link w:val="Chthchbng90"/>
    <w:rsid w:val="00263A12"/>
    <w:rPr>
      <w:rFonts w:ascii="Arial" w:hAnsi="Arial" w:cs="Arial"/>
      <w:sz w:val="12"/>
      <w:szCs w:val="12"/>
      <w:shd w:val="clear" w:color="auto" w:fill="FFFFFF"/>
    </w:rPr>
  </w:style>
  <w:style w:type="paragraph" w:customStyle="1" w:styleId="Chthchbng90">
    <w:name w:val="Chú thích bảng (9)"/>
    <w:basedOn w:val="Normal"/>
    <w:link w:val="Chthchbng9"/>
    <w:rsid w:val="00263A12"/>
    <w:pPr>
      <w:widowControl w:val="0"/>
      <w:shd w:val="clear" w:color="auto" w:fill="FFFFFF"/>
      <w:spacing w:after="0" w:line="190" w:lineRule="exact"/>
    </w:pPr>
    <w:rPr>
      <w:rFonts w:ascii="Arial" w:hAnsi="Arial" w:cs="Arial"/>
      <w:sz w:val="12"/>
      <w:szCs w:val="12"/>
      <w:lang w:val="en-US"/>
    </w:rPr>
  </w:style>
  <w:style w:type="character" w:customStyle="1" w:styleId="Chthchbng95pt">
    <w:name w:val="Chú thích bảng (9) + 5 pt"/>
    <w:aliases w:val="In nghiêng21,Tỉ lệ 150%2"/>
    <w:rsid w:val="00263A12"/>
    <w:rPr>
      <w:rFonts w:ascii="Arial" w:hAnsi="Arial" w:cs="Arial"/>
      <w:i/>
      <w:iCs/>
      <w:w w:val="150"/>
      <w:sz w:val="10"/>
      <w:szCs w:val="10"/>
      <w:u w:val="none"/>
    </w:rPr>
  </w:style>
  <w:style w:type="character" w:customStyle="1" w:styleId="Chthchbng10">
    <w:name w:val="Chú thích bảng (10)_"/>
    <w:link w:val="Chthchbng100"/>
    <w:rsid w:val="00263A12"/>
    <w:rPr>
      <w:rFonts w:ascii="Arial" w:hAnsi="Arial" w:cs="Arial"/>
      <w:b/>
      <w:bCs/>
      <w:i/>
      <w:iCs/>
      <w:sz w:val="14"/>
      <w:szCs w:val="14"/>
      <w:shd w:val="clear" w:color="auto" w:fill="FFFFFF"/>
    </w:rPr>
  </w:style>
  <w:style w:type="paragraph" w:customStyle="1" w:styleId="Chthchbng100">
    <w:name w:val="Chú thích bảng (10)"/>
    <w:basedOn w:val="Normal"/>
    <w:link w:val="Chthchbng10"/>
    <w:rsid w:val="00263A12"/>
    <w:pPr>
      <w:widowControl w:val="0"/>
      <w:shd w:val="clear" w:color="auto" w:fill="FFFFFF"/>
      <w:spacing w:after="0" w:line="190" w:lineRule="exact"/>
      <w:jc w:val="both"/>
    </w:pPr>
    <w:rPr>
      <w:rFonts w:ascii="Arial" w:hAnsi="Arial" w:cs="Arial"/>
      <w:b/>
      <w:bCs/>
      <w:i/>
      <w:iCs/>
      <w:sz w:val="14"/>
      <w:szCs w:val="14"/>
      <w:lang w:val="en-US"/>
    </w:rPr>
  </w:style>
  <w:style w:type="character" w:customStyle="1" w:styleId="Chthchbng10Khnginm">
    <w:name w:val="Chú thích bảng (10) + Không in đậm"/>
    <w:aliases w:val="Không in nghiêng8"/>
    <w:rsid w:val="00263A12"/>
    <w:rPr>
      <w:rFonts w:ascii="Arial" w:hAnsi="Arial" w:cs="Arial"/>
      <w:b/>
      <w:bCs/>
      <w:i/>
      <w:iCs/>
      <w:spacing w:val="0"/>
      <w:sz w:val="14"/>
      <w:szCs w:val="14"/>
      <w:u w:val="none"/>
    </w:rPr>
  </w:style>
  <w:style w:type="character" w:customStyle="1" w:styleId="Vnbnnidung24pt10">
    <w:name w:val="Văn bản nội dung (2) + 4 pt10"/>
    <w:aliases w:val="In đậm26,Giãn cách 0 pt40"/>
    <w:rsid w:val="00263A12"/>
    <w:rPr>
      <w:rFonts w:ascii="Arial" w:hAnsi="Arial" w:cs="Arial"/>
      <w:b/>
      <w:bCs/>
      <w:spacing w:val="0"/>
      <w:sz w:val="8"/>
      <w:szCs w:val="8"/>
      <w:u w:val="none"/>
    </w:rPr>
  </w:style>
  <w:style w:type="character" w:customStyle="1" w:styleId="Vnbnnidung24pt9">
    <w:name w:val="Văn bản nội dung (2) + 4 pt9"/>
    <w:aliases w:val="In nghiêng20,Giãn cách 0 pt39"/>
    <w:rsid w:val="00263A12"/>
    <w:rPr>
      <w:rFonts w:ascii="Arial" w:hAnsi="Arial" w:cs="Arial"/>
      <w:i/>
      <w:iCs/>
      <w:spacing w:val="0"/>
      <w:sz w:val="8"/>
      <w:szCs w:val="8"/>
      <w:u w:val="none"/>
    </w:rPr>
  </w:style>
  <w:style w:type="character" w:customStyle="1" w:styleId="Vnbnnidung213pt">
    <w:name w:val="Văn bản nội dung (2) + 13 pt"/>
    <w:rsid w:val="00263A12"/>
    <w:rPr>
      <w:rFonts w:ascii="Arial" w:hAnsi="Arial" w:cs="Arial"/>
      <w:spacing w:val="-10"/>
      <w:sz w:val="26"/>
      <w:szCs w:val="26"/>
      <w:u w:val="none"/>
    </w:rPr>
  </w:style>
  <w:style w:type="character" w:customStyle="1" w:styleId="Vnbnnidung216pt">
    <w:name w:val="Văn bản nội dung (2) + 16 pt"/>
    <w:aliases w:val="In đậm25,In nghiêng19,Giãn cách 0 pt38"/>
    <w:rsid w:val="00263A12"/>
    <w:rPr>
      <w:rFonts w:ascii="Arial" w:hAnsi="Arial" w:cs="Arial"/>
      <w:b/>
      <w:bCs/>
      <w:i/>
      <w:iCs/>
      <w:spacing w:val="0"/>
      <w:sz w:val="32"/>
      <w:szCs w:val="32"/>
      <w:u w:val="none"/>
    </w:rPr>
  </w:style>
  <w:style w:type="character" w:customStyle="1" w:styleId="Vnbnnidung3685pt1">
    <w:name w:val="Văn bản nội dung (36) + 8.5 pt1"/>
    <w:aliases w:val="Không in đậm11,In nghiêng18,Giãn cách 2 pt"/>
    <w:rsid w:val="00263A12"/>
    <w:rPr>
      <w:rFonts w:ascii="Arial" w:hAnsi="Arial" w:cs="Arial"/>
      <w:b/>
      <w:bCs/>
      <w:i/>
      <w:iCs/>
      <w:spacing w:val="50"/>
      <w:sz w:val="17"/>
      <w:szCs w:val="17"/>
      <w:u w:val="none"/>
    </w:rPr>
  </w:style>
  <w:style w:type="character" w:customStyle="1" w:styleId="Vnbnnidung367pt">
    <w:name w:val="Văn bản nội dung (36) + 7 pt"/>
    <w:aliases w:val="Không in đậm10"/>
    <w:rsid w:val="00263A12"/>
    <w:rPr>
      <w:rFonts w:ascii="Arial" w:hAnsi="Arial" w:cs="Arial"/>
      <w:b/>
      <w:bCs/>
      <w:sz w:val="14"/>
      <w:szCs w:val="14"/>
      <w:u w:val="none"/>
    </w:rPr>
  </w:style>
  <w:style w:type="character" w:customStyle="1" w:styleId="Vnbnnidung366pt">
    <w:name w:val="Văn bản nội dung (36) + 6 pt"/>
    <w:aliases w:val="Không in đậm9"/>
    <w:rsid w:val="00263A12"/>
    <w:rPr>
      <w:rFonts w:ascii="Arial" w:hAnsi="Arial" w:cs="Arial"/>
      <w:b/>
      <w:bCs/>
      <w:sz w:val="12"/>
      <w:szCs w:val="12"/>
      <w:u w:val="none"/>
    </w:rPr>
  </w:style>
  <w:style w:type="character" w:customStyle="1" w:styleId="Vnbnnidung365pt">
    <w:name w:val="Văn bản nội dung (36) + 5 pt"/>
    <w:aliases w:val="Không in đậm8"/>
    <w:rsid w:val="00263A12"/>
    <w:rPr>
      <w:rFonts w:ascii="Arial" w:hAnsi="Arial" w:cs="Arial"/>
      <w:b/>
      <w:bCs/>
      <w:sz w:val="10"/>
      <w:szCs w:val="10"/>
      <w:u w:val="none"/>
      <w:lang w:val="es-ES_tradnl" w:eastAsia="es-ES_tradnl"/>
    </w:rPr>
  </w:style>
  <w:style w:type="character" w:customStyle="1" w:styleId="Vnbnnidung367pt1">
    <w:name w:val="Văn bản nội dung (36) + 7 pt1"/>
    <w:aliases w:val="Không in đậm7"/>
    <w:rsid w:val="00263A12"/>
    <w:rPr>
      <w:rFonts w:ascii="Arial" w:hAnsi="Arial" w:cs="Arial"/>
      <w:b/>
      <w:bCs/>
      <w:spacing w:val="0"/>
      <w:sz w:val="14"/>
      <w:szCs w:val="14"/>
      <w:u w:val="none"/>
    </w:rPr>
  </w:style>
  <w:style w:type="character" w:customStyle="1" w:styleId="Vnbnnidung350">
    <w:name w:val="Văn bản nội dung (35)"/>
    <w:rsid w:val="00263A12"/>
    <w:rPr>
      <w:rFonts w:ascii="Arial" w:hAnsi="Arial" w:cs="Arial"/>
      <w:spacing w:val="0"/>
      <w:sz w:val="13"/>
      <w:szCs w:val="13"/>
      <w:u w:val="none"/>
      <w:lang w:val="en-US" w:eastAsia="en-US"/>
    </w:rPr>
  </w:style>
  <w:style w:type="character" w:customStyle="1" w:styleId="Vnbnnidung35Gincch0pt">
    <w:name w:val="Văn bản nội dung (35) + Giãn cách 0 pt"/>
    <w:rsid w:val="00263A12"/>
    <w:rPr>
      <w:rFonts w:ascii="Arial" w:hAnsi="Arial" w:cs="Arial"/>
      <w:spacing w:val="-10"/>
      <w:sz w:val="13"/>
      <w:szCs w:val="13"/>
      <w:u w:val="none"/>
      <w:lang w:val="en-US" w:eastAsia="en-US"/>
    </w:rPr>
  </w:style>
  <w:style w:type="character" w:customStyle="1" w:styleId="Vnbnnidung35Chhoanh">
    <w:name w:val="Văn bản nội dung (35) + Chữ hoa nhỏ"/>
    <w:rsid w:val="00263A12"/>
    <w:rPr>
      <w:rFonts w:ascii="Arial" w:hAnsi="Arial" w:cs="Arial"/>
      <w:smallCaps/>
      <w:spacing w:val="0"/>
      <w:sz w:val="13"/>
      <w:szCs w:val="13"/>
      <w:u w:val="none"/>
      <w:lang w:val="en-US" w:eastAsia="en-US"/>
    </w:rPr>
  </w:style>
  <w:style w:type="character" w:customStyle="1" w:styleId="Vnbnnidung368pt1">
    <w:name w:val="Văn bản nội dung (36) + 8 pt1"/>
    <w:aliases w:val="Giãn cách 0 pt37"/>
    <w:rsid w:val="00263A12"/>
    <w:rPr>
      <w:rFonts w:ascii="Arial" w:hAnsi="Arial" w:cs="Arial"/>
      <w:b/>
      <w:bCs/>
      <w:spacing w:val="-10"/>
      <w:sz w:val="16"/>
      <w:szCs w:val="16"/>
      <w:u w:val="none"/>
      <w:lang w:val="en-US" w:eastAsia="en-US"/>
    </w:rPr>
  </w:style>
  <w:style w:type="character" w:customStyle="1" w:styleId="Vnbnnidung17Inm">
    <w:name w:val="Văn bản nội dung (17) + In đậm"/>
    <w:aliases w:val="In nghiêng17"/>
    <w:rsid w:val="00263A12"/>
    <w:rPr>
      <w:rFonts w:ascii="Arial" w:hAnsi="Arial" w:cs="Arial"/>
      <w:b/>
      <w:bCs/>
      <w:i/>
      <w:iCs/>
      <w:sz w:val="15"/>
      <w:szCs w:val="15"/>
      <w:u w:val="none"/>
      <w:lang w:val="en-US" w:eastAsia="en-US"/>
    </w:rPr>
  </w:style>
  <w:style w:type="character" w:customStyle="1" w:styleId="Vnbnnidung170">
    <w:name w:val="Văn bản nội dung (17)"/>
    <w:rsid w:val="00263A12"/>
    <w:rPr>
      <w:rFonts w:ascii="Arial" w:hAnsi="Arial" w:cs="Arial"/>
      <w:spacing w:val="0"/>
      <w:sz w:val="15"/>
      <w:szCs w:val="15"/>
      <w:u w:val="none"/>
      <w:lang w:val="en-US" w:eastAsia="en-US"/>
    </w:rPr>
  </w:style>
  <w:style w:type="character" w:customStyle="1" w:styleId="Vnbnnidung1765pt">
    <w:name w:val="Văn bản nội dung (17) + 6.5 pt"/>
    <w:aliases w:val="In đậm24"/>
    <w:rsid w:val="00263A12"/>
    <w:rPr>
      <w:rFonts w:ascii="Arial" w:hAnsi="Arial" w:cs="Arial"/>
      <w:b/>
      <w:bCs/>
      <w:sz w:val="13"/>
      <w:szCs w:val="13"/>
      <w:u w:val="none"/>
      <w:lang w:val="en-US" w:eastAsia="en-US"/>
    </w:rPr>
  </w:style>
  <w:style w:type="character" w:customStyle="1" w:styleId="Vnbnnidung265pt3">
    <w:name w:val="Văn bản nội dung (2) + 6.5 pt3"/>
    <w:aliases w:val="In đậm23,Giãn cách 0 pt36"/>
    <w:rsid w:val="00263A12"/>
    <w:rPr>
      <w:rFonts w:ascii="Arial" w:hAnsi="Arial" w:cs="Arial"/>
      <w:b/>
      <w:bCs/>
      <w:spacing w:val="0"/>
      <w:sz w:val="13"/>
      <w:szCs w:val="13"/>
      <w:u w:val="none"/>
    </w:rPr>
  </w:style>
  <w:style w:type="character" w:customStyle="1" w:styleId="Vnbnnidung25pt2">
    <w:name w:val="Văn bản nội dung (2) + 5 pt2"/>
    <w:aliases w:val="In đậm22,Giãn cách 0 pt35"/>
    <w:rsid w:val="00263A12"/>
    <w:rPr>
      <w:rFonts w:ascii="Arial" w:hAnsi="Arial" w:cs="Arial"/>
      <w:b/>
      <w:bCs/>
      <w:spacing w:val="0"/>
      <w:sz w:val="10"/>
      <w:szCs w:val="10"/>
      <w:u w:val="none"/>
      <w:lang w:val="en-US" w:eastAsia="en-US"/>
    </w:rPr>
  </w:style>
  <w:style w:type="character" w:customStyle="1" w:styleId="Vnbnnidung265pt2">
    <w:name w:val="Văn bản nội dung (2) + 6.5 pt2"/>
    <w:aliases w:val="In đậm21,Chữ hoa nhỏ4,Giãn cách 0 pt34"/>
    <w:rsid w:val="00263A12"/>
    <w:rPr>
      <w:rFonts w:ascii="Arial" w:hAnsi="Arial" w:cs="Arial"/>
      <w:b/>
      <w:bCs/>
      <w:smallCaps/>
      <w:spacing w:val="0"/>
      <w:sz w:val="13"/>
      <w:szCs w:val="13"/>
      <w:u w:val="none"/>
      <w:lang w:val="en-US" w:eastAsia="en-US"/>
    </w:rPr>
  </w:style>
  <w:style w:type="character" w:customStyle="1" w:styleId="Vnbnnidung275pt5">
    <w:name w:val="Văn bản nội dung (2) + 7.5 pt5"/>
    <w:aliases w:val="In đậm20,Giãn cách 0 pt33"/>
    <w:rsid w:val="00263A12"/>
    <w:rPr>
      <w:rFonts w:ascii="Arial" w:hAnsi="Arial" w:cs="Arial"/>
      <w:b/>
      <w:bCs/>
      <w:spacing w:val="0"/>
      <w:sz w:val="15"/>
      <w:szCs w:val="15"/>
      <w:u w:val="none"/>
      <w:lang w:val="en-US" w:eastAsia="en-US"/>
    </w:rPr>
  </w:style>
  <w:style w:type="character" w:customStyle="1" w:styleId="Vnbnnidung24pt8">
    <w:name w:val="Văn bản nội dung (2) + 4 pt8"/>
    <w:aliases w:val="Chữ hoa nhỏ3,Tỉ lệ 300%2"/>
    <w:rsid w:val="00263A12"/>
    <w:rPr>
      <w:rFonts w:ascii="Arial" w:hAnsi="Arial" w:cs="Arial"/>
      <w:smallCaps/>
      <w:spacing w:val="-10"/>
      <w:w w:val="300"/>
      <w:sz w:val="8"/>
      <w:szCs w:val="8"/>
      <w:u w:val="none"/>
      <w:lang w:val="en-US" w:eastAsia="en-US"/>
    </w:rPr>
  </w:style>
  <w:style w:type="character" w:customStyle="1" w:styleId="Vnbnnidung24pt7">
    <w:name w:val="Văn bản nội dung (2) + 4 pt7"/>
    <w:aliases w:val="Tỉ lệ 300%1"/>
    <w:rsid w:val="00263A12"/>
    <w:rPr>
      <w:rFonts w:ascii="Arial" w:hAnsi="Arial" w:cs="Arial"/>
      <w:spacing w:val="-10"/>
      <w:w w:val="300"/>
      <w:sz w:val="8"/>
      <w:szCs w:val="8"/>
      <w:u w:val="none"/>
      <w:lang w:val="en-US" w:eastAsia="en-US"/>
    </w:rPr>
  </w:style>
  <w:style w:type="character" w:customStyle="1" w:styleId="Vnbnnidung275pt4">
    <w:name w:val="Văn bản nội dung (2) + 7.5 pt4"/>
    <w:aliases w:val="In đậm19,In nghiêng16,Giãn cách 0 pt32"/>
    <w:rsid w:val="00263A12"/>
    <w:rPr>
      <w:rFonts w:ascii="Arial" w:hAnsi="Arial" w:cs="Arial"/>
      <w:b/>
      <w:bCs/>
      <w:i/>
      <w:iCs/>
      <w:spacing w:val="0"/>
      <w:sz w:val="15"/>
      <w:szCs w:val="15"/>
      <w:u w:val="none"/>
      <w:lang w:val="en-US" w:eastAsia="en-US"/>
    </w:rPr>
  </w:style>
  <w:style w:type="character" w:customStyle="1" w:styleId="Vnbnnidung265pt1">
    <w:name w:val="Văn bản nội dung (2) + 6.5 pt1"/>
    <w:aliases w:val="Giãn cách 0 pt31"/>
    <w:rsid w:val="00263A12"/>
    <w:rPr>
      <w:rFonts w:ascii="Arial" w:hAnsi="Arial" w:cs="Arial"/>
      <w:spacing w:val="0"/>
      <w:sz w:val="13"/>
      <w:szCs w:val="13"/>
      <w:u w:val="none"/>
      <w:lang w:val="en-US" w:eastAsia="en-US"/>
    </w:rPr>
  </w:style>
  <w:style w:type="character" w:customStyle="1" w:styleId="Vnbnnidung24pt6">
    <w:name w:val="Văn bản nội dung (2) + 4 pt6"/>
    <w:aliases w:val="In nghiêng15,Giãn cách 0 pt30"/>
    <w:rsid w:val="00263A12"/>
    <w:rPr>
      <w:rFonts w:ascii="Arial" w:hAnsi="Arial" w:cs="Arial"/>
      <w:i/>
      <w:iCs/>
      <w:spacing w:val="0"/>
      <w:sz w:val="8"/>
      <w:szCs w:val="8"/>
      <w:u w:val="none"/>
      <w:lang w:val="en-US" w:eastAsia="en-US"/>
    </w:rPr>
  </w:style>
  <w:style w:type="character" w:customStyle="1" w:styleId="Vnbnnidung213pt2">
    <w:name w:val="Văn bản nội dung (2) + 13 pt2"/>
    <w:rsid w:val="00263A12"/>
    <w:rPr>
      <w:rFonts w:ascii="Arial" w:hAnsi="Arial" w:cs="Arial"/>
      <w:spacing w:val="-10"/>
      <w:sz w:val="26"/>
      <w:szCs w:val="26"/>
      <w:u w:val="none"/>
      <w:lang w:val="en-US" w:eastAsia="en-US"/>
    </w:rPr>
  </w:style>
  <w:style w:type="character" w:customStyle="1" w:styleId="Vnbnnidung39Inm1">
    <w:name w:val="Văn bản nội dung (39) + In đậm1"/>
    <w:aliases w:val="In nghiêng14,Giãn cách -1 pt4"/>
    <w:rsid w:val="00263A12"/>
    <w:rPr>
      <w:rFonts w:ascii="Arial" w:hAnsi="Arial" w:cs="Arial"/>
      <w:b/>
      <w:bCs/>
      <w:i/>
      <w:iCs/>
      <w:spacing w:val="-20"/>
      <w:sz w:val="14"/>
      <w:szCs w:val="14"/>
      <w:u w:val="none"/>
      <w:lang w:val="en-US" w:eastAsia="en-US"/>
    </w:rPr>
  </w:style>
  <w:style w:type="character" w:customStyle="1" w:styleId="Vnbnnidung390">
    <w:name w:val="Văn bản nội dung (39)"/>
    <w:rsid w:val="00263A12"/>
    <w:rPr>
      <w:rFonts w:ascii="Arial" w:hAnsi="Arial" w:cs="Arial"/>
      <w:spacing w:val="0"/>
      <w:sz w:val="14"/>
      <w:szCs w:val="14"/>
      <w:u w:val="none"/>
      <w:lang w:val="en-US" w:eastAsia="en-US"/>
    </w:rPr>
  </w:style>
  <w:style w:type="character" w:customStyle="1" w:styleId="Vnbnnidung39Chhoanh">
    <w:name w:val="Văn bản nội dung (39) + Chữ hoa nhỏ"/>
    <w:rsid w:val="00263A12"/>
    <w:rPr>
      <w:rFonts w:ascii="Arial" w:hAnsi="Arial" w:cs="Arial"/>
      <w:smallCaps/>
      <w:spacing w:val="0"/>
      <w:sz w:val="14"/>
      <w:szCs w:val="14"/>
      <w:u w:val="none"/>
      <w:lang w:val="en-US" w:eastAsia="en-US"/>
    </w:rPr>
  </w:style>
  <w:style w:type="character" w:customStyle="1" w:styleId="Vnbnnidung202">
    <w:name w:val="Văn bản nội dung (20)"/>
    <w:rsid w:val="00263A12"/>
    <w:rPr>
      <w:rFonts w:ascii="Arial" w:hAnsi="Arial" w:cs="Arial"/>
      <w:b/>
      <w:bCs/>
      <w:spacing w:val="0"/>
      <w:sz w:val="15"/>
      <w:szCs w:val="15"/>
      <w:u w:val="none"/>
    </w:rPr>
  </w:style>
  <w:style w:type="character" w:customStyle="1" w:styleId="Vnbnnidung16Chhoanh">
    <w:name w:val="Văn bản nội dung (16) + Chữ hoa nhỏ"/>
    <w:rsid w:val="00263A12"/>
    <w:rPr>
      <w:rFonts w:ascii="Arial" w:hAnsi="Arial" w:cs="Arial"/>
      <w:b/>
      <w:bCs/>
      <w:smallCaps/>
      <w:sz w:val="16"/>
      <w:szCs w:val="16"/>
      <w:u w:val="none"/>
      <w:lang w:val="en-US" w:eastAsia="en-US"/>
    </w:rPr>
  </w:style>
  <w:style w:type="character" w:customStyle="1" w:styleId="Vnbnnidung1665pt">
    <w:name w:val="Văn bản nội dung (16) + 6.5 pt"/>
    <w:rsid w:val="00263A12"/>
    <w:rPr>
      <w:rFonts w:ascii="Arial" w:hAnsi="Arial" w:cs="Arial"/>
      <w:b/>
      <w:bCs/>
      <w:sz w:val="13"/>
      <w:szCs w:val="13"/>
      <w:u w:val="none"/>
      <w:lang w:val="en-US" w:eastAsia="en-US"/>
    </w:rPr>
  </w:style>
  <w:style w:type="character" w:customStyle="1" w:styleId="Vnbnnidung3975pt">
    <w:name w:val="Văn bản nội dung (39) + 7.5 pt"/>
    <w:aliases w:val="In đậm18"/>
    <w:rsid w:val="00263A12"/>
    <w:rPr>
      <w:rFonts w:ascii="Arial" w:hAnsi="Arial" w:cs="Arial"/>
      <w:b/>
      <w:bCs/>
      <w:spacing w:val="0"/>
      <w:sz w:val="15"/>
      <w:szCs w:val="15"/>
      <w:u w:val="none"/>
      <w:lang w:val="en-US" w:eastAsia="en-US"/>
    </w:rPr>
  </w:style>
  <w:style w:type="character" w:customStyle="1" w:styleId="Chthchbng3Chhoanh">
    <w:name w:val="Chú thích bảng (3) + Chữ hoa nhỏ"/>
    <w:rsid w:val="00263A12"/>
    <w:rPr>
      <w:rFonts w:ascii="Arial" w:hAnsi="Arial" w:cs="Arial"/>
      <w:b/>
      <w:bCs/>
      <w:smallCaps/>
      <w:sz w:val="13"/>
      <w:szCs w:val="13"/>
      <w:u w:val="none"/>
    </w:rPr>
  </w:style>
  <w:style w:type="character" w:customStyle="1" w:styleId="Chthchbng11">
    <w:name w:val="Chú thích bảng (11)_"/>
    <w:link w:val="Chthchbng110"/>
    <w:rsid w:val="00263A12"/>
    <w:rPr>
      <w:rFonts w:ascii="Arial" w:hAnsi="Arial" w:cs="Arial"/>
      <w:b/>
      <w:bCs/>
      <w:i/>
      <w:iCs/>
      <w:sz w:val="15"/>
      <w:szCs w:val="15"/>
      <w:shd w:val="clear" w:color="auto" w:fill="FFFFFF"/>
    </w:rPr>
  </w:style>
  <w:style w:type="paragraph" w:customStyle="1" w:styleId="Chthchbng110">
    <w:name w:val="Chú thích bảng (11)"/>
    <w:basedOn w:val="Normal"/>
    <w:link w:val="Chthchbng11"/>
    <w:rsid w:val="00263A12"/>
    <w:pPr>
      <w:widowControl w:val="0"/>
      <w:shd w:val="clear" w:color="auto" w:fill="FFFFFF"/>
      <w:spacing w:after="0" w:line="237" w:lineRule="exact"/>
      <w:jc w:val="both"/>
    </w:pPr>
    <w:rPr>
      <w:rFonts w:ascii="Arial" w:hAnsi="Arial" w:cs="Arial"/>
      <w:b/>
      <w:bCs/>
      <w:i/>
      <w:iCs/>
      <w:sz w:val="15"/>
      <w:szCs w:val="15"/>
      <w:lang w:val="en-US"/>
    </w:rPr>
  </w:style>
  <w:style w:type="character" w:customStyle="1" w:styleId="Chthchbng1165pt">
    <w:name w:val="Chú thích bảng (11) + 6.5 pt"/>
    <w:aliases w:val="Không in nghiêng7"/>
    <w:rsid w:val="00263A12"/>
    <w:rPr>
      <w:rFonts w:ascii="Arial" w:hAnsi="Arial" w:cs="Arial"/>
      <w:b/>
      <w:bCs/>
      <w:i/>
      <w:iCs/>
      <w:sz w:val="13"/>
      <w:szCs w:val="13"/>
      <w:u w:val="none"/>
    </w:rPr>
  </w:style>
  <w:style w:type="character" w:customStyle="1" w:styleId="Chthchbng11Khnginnghing">
    <w:name w:val="Chú thích bảng (11) + Không in nghiêng"/>
    <w:aliases w:val="Giãn cách 1 pt1"/>
    <w:rsid w:val="00263A12"/>
    <w:rPr>
      <w:rFonts w:ascii="Arial" w:hAnsi="Arial" w:cs="Arial"/>
      <w:b/>
      <w:bCs/>
      <w:i/>
      <w:iCs/>
      <w:spacing w:val="20"/>
      <w:sz w:val="15"/>
      <w:szCs w:val="15"/>
      <w:u w:val="none"/>
    </w:rPr>
  </w:style>
  <w:style w:type="character" w:customStyle="1" w:styleId="Chthchbng118pt">
    <w:name w:val="Chú thích bảng (11) + 8 pt"/>
    <w:aliases w:val="Không in đậm6"/>
    <w:rsid w:val="00263A12"/>
    <w:rPr>
      <w:rFonts w:ascii="Arial" w:hAnsi="Arial" w:cs="Arial"/>
      <w:b/>
      <w:bCs/>
      <w:i/>
      <w:iCs/>
      <w:sz w:val="16"/>
      <w:szCs w:val="16"/>
      <w:u w:val="none"/>
    </w:rPr>
  </w:style>
  <w:style w:type="character" w:customStyle="1" w:styleId="Vnbnnidung26pt3">
    <w:name w:val="Văn bản nội dung (2) + 6 pt3"/>
    <w:aliases w:val="Giãn cách 0 pt29"/>
    <w:rsid w:val="00263A12"/>
    <w:rPr>
      <w:rFonts w:ascii="Arial" w:hAnsi="Arial" w:cs="Arial"/>
      <w:spacing w:val="0"/>
      <w:sz w:val="12"/>
      <w:szCs w:val="12"/>
      <w:u w:val="none"/>
    </w:rPr>
  </w:style>
  <w:style w:type="character" w:customStyle="1" w:styleId="Vnbnnidung25pt1">
    <w:name w:val="Văn bản nội dung (2) + 5 pt1"/>
    <w:aliases w:val="In nghiêng13,Giãn cách 0 pt28,Tỉ lệ 150%1"/>
    <w:rsid w:val="00263A12"/>
    <w:rPr>
      <w:rFonts w:ascii="Arial" w:hAnsi="Arial" w:cs="Arial"/>
      <w:i/>
      <w:iCs/>
      <w:spacing w:val="0"/>
      <w:w w:val="150"/>
      <w:sz w:val="10"/>
      <w:szCs w:val="10"/>
      <w:u w:val="none"/>
    </w:rPr>
  </w:style>
  <w:style w:type="character" w:customStyle="1" w:styleId="Vnbnnidung26pt2">
    <w:name w:val="Văn bản nội dung (2) + 6 pt2"/>
    <w:aliases w:val="Chữ hoa nhỏ2,Giãn cách 0 pt27"/>
    <w:rsid w:val="00263A12"/>
    <w:rPr>
      <w:rFonts w:ascii="Arial" w:hAnsi="Arial" w:cs="Arial"/>
      <w:smallCaps/>
      <w:spacing w:val="0"/>
      <w:sz w:val="12"/>
      <w:szCs w:val="12"/>
      <w:u w:val="none"/>
    </w:rPr>
  </w:style>
  <w:style w:type="character" w:customStyle="1" w:styleId="Vnbnnidung26pt1">
    <w:name w:val="Văn bản nội dung (2) + 6 pt1"/>
    <w:aliases w:val="Giãn cách 0 pt26"/>
    <w:rsid w:val="00263A12"/>
    <w:rPr>
      <w:rFonts w:ascii="Arial" w:hAnsi="Arial" w:cs="Arial"/>
      <w:spacing w:val="0"/>
      <w:sz w:val="12"/>
      <w:szCs w:val="12"/>
      <w:u w:val="none"/>
    </w:rPr>
  </w:style>
  <w:style w:type="character" w:customStyle="1" w:styleId="Vnbnnidung24pt5">
    <w:name w:val="Văn bản nội dung (2) + 4 pt5"/>
    <w:aliases w:val="Giãn cách 0 pt25"/>
    <w:rsid w:val="00263A12"/>
    <w:rPr>
      <w:rFonts w:ascii="Arial" w:hAnsi="Arial" w:cs="Arial"/>
      <w:spacing w:val="0"/>
      <w:sz w:val="8"/>
      <w:szCs w:val="8"/>
      <w:u w:val="none"/>
    </w:rPr>
  </w:style>
  <w:style w:type="character" w:customStyle="1" w:styleId="Vnbnnidung275pt3">
    <w:name w:val="Văn bản nội dung (2) + 7.5 pt3"/>
    <w:aliases w:val="In đậm17,Giãn cách 0 pt24"/>
    <w:rsid w:val="00263A12"/>
    <w:rPr>
      <w:rFonts w:ascii="Arial" w:hAnsi="Arial" w:cs="Arial"/>
      <w:b/>
      <w:bCs/>
      <w:spacing w:val="0"/>
      <w:sz w:val="15"/>
      <w:szCs w:val="15"/>
      <w:u w:val="none"/>
    </w:rPr>
  </w:style>
  <w:style w:type="character" w:customStyle="1" w:styleId="Vnbnnidung24pt4">
    <w:name w:val="Văn bản nội dung (2) + 4 pt4"/>
    <w:aliases w:val="Giãn cách 0 pt23"/>
    <w:rsid w:val="00263A12"/>
    <w:rPr>
      <w:rFonts w:ascii="Arial" w:hAnsi="Arial" w:cs="Arial"/>
      <w:spacing w:val="0"/>
      <w:sz w:val="8"/>
      <w:szCs w:val="8"/>
      <w:u w:val="none"/>
    </w:rPr>
  </w:style>
  <w:style w:type="character" w:customStyle="1" w:styleId="Vnbnnidung210pt2">
    <w:name w:val="Văn bản nội dung (2) + 10 pt2"/>
    <w:aliases w:val="Giãn cách 0 pt22"/>
    <w:rsid w:val="00263A12"/>
    <w:rPr>
      <w:rFonts w:ascii="Arial" w:hAnsi="Arial" w:cs="Arial"/>
      <w:spacing w:val="0"/>
      <w:sz w:val="20"/>
      <w:szCs w:val="20"/>
      <w:u w:val="none"/>
    </w:rPr>
  </w:style>
  <w:style w:type="character" w:customStyle="1" w:styleId="Vnbnnidung2Inm1">
    <w:name w:val="Văn bản nội dung (2) + In đậm1"/>
    <w:rsid w:val="00263A12"/>
    <w:rPr>
      <w:rFonts w:ascii="Arial" w:hAnsi="Arial" w:cs="Arial"/>
      <w:b/>
      <w:bCs/>
      <w:spacing w:val="-10"/>
      <w:sz w:val="24"/>
      <w:szCs w:val="24"/>
      <w:u w:val="none"/>
    </w:rPr>
  </w:style>
  <w:style w:type="character" w:customStyle="1" w:styleId="Chthchbng0">
    <w:name w:val="Chú thích bảng"/>
    <w:rsid w:val="00263A12"/>
    <w:rPr>
      <w:rFonts w:ascii="Arial" w:hAnsi="Arial" w:cs="Arial"/>
      <w:b/>
      <w:bCs/>
      <w:spacing w:val="0"/>
      <w:sz w:val="15"/>
      <w:szCs w:val="15"/>
      <w:u w:val="none"/>
    </w:rPr>
  </w:style>
  <w:style w:type="character" w:customStyle="1" w:styleId="Vnbnnidung2020">
    <w:name w:val="Văn bản nội dung (20)2"/>
    <w:rsid w:val="00263A12"/>
    <w:rPr>
      <w:rFonts w:ascii="Arial" w:hAnsi="Arial" w:cs="Arial"/>
      <w:b/>
      <w:bCs/>
      <w:spacing w:val="0"/>
      <w:sz w:val="15"/>
      <w:szCs w:val="15"/>
      <w:u w:val="none"/>
    </w:rPr>
  </w:style>
  <w:style w:type="character" w:customStyle="1" w:styleId="Vnbnnidung43">
    <w:name w:val="Văn bản nội dung (43)_"/>
    <w:link w:val="Vnbnnidung430"/>
    <w:rsid w:val="00263A12"/>
    <w:rPr>
      <w:rFonts w:ascii="Arial" w:hAnsi="Arial" w:cs="Arial"/>
      <w:b/>
      <w:bCs/>
      <w:sz w:val="21"/>
      <w:szCs w:val="21"/>
      <w:shd w:val="clear" w:color="auto" w:fill="FFFFFF"/>
    </w:rPr>
  </w:style>
  <w:style w:type="paragraph" w:customStyle="1" w:styleId="Vnbnnidung430">
    <w:name w:val="Văn bản nội dung (43)"/>
    <w:basedOn w:val="Normal"/>
    <w:link w:val="Vnbnnidung43"/>
    <w:rsid w:val="00263A12"/>
    <w:pPr>
      <w:widowControl w:val="0"/>
      <w:shd w:val="clear" w:color="auto" w:fill="FFFFFF"/>
      <w:spacing w:after="180" w:line="240" w:lineRule="atLeast"/>
      <w:ind w:hanging="200"/>
    </w:pPr>
    <w:rPr>
      <w:rFonts w:ascii="Arial" w:hAnsi="Arial" w:cs="Arial"/>
      <w:b/>
      <w:bCs/>
      <w:sz w:val="21"/>
      <w:szCs w:val="21"/>
      <w:lang w:val="en-US"/>
    </w:rPr>
  </w:style>
  <w:style w:type="character" w:customStyle="1" w:styleId="Vnbnnidung247pt">
    <w:name w:val="Văn bản nội dung (24) + 7 pt"/>
    <w:aliases w:val="Không in đậm5"/>
    <w:rsid w:val="00263A12"/>
    <w:rPr>
      <w:rFonts w:ascii="Arial" w:hAnsi="Arial" w:cs="Arial"/>
      <w:b/>
      <w:bCs/>
      <w:sz w:val="14"/>
      <w:szCs w:val="14"/>
      <w:u w:val="none"/>
    </w:rPr>
  </w:style>
  <w:style w:type="character" w:customStyle="1" w:styleId="Vnbnnidung44">
    <w:name w:val="Văn bản nội dung (44)_"/>
    <w:link w:val="Vnbnnidung440"/>
    <w:rsid w:val="00263A12"/>
    <w:rPr>
      <w:rFonts w:ascii="Arial" w:hAnsi="Arial" w:cs="Arial"/>
      <w:i/>
      <w:iCs/>
      <w:sz w:val="14"/>
      <w:szCs w:val="14"/>
      <w:shd w:val="clear" w:color="auto" w:fill="FFFFFF"/>
    </w:rPr>
  </w:style>
  <w:style w:type="paragraph" w:customStyle="1" w:styleId="Vnbnnidung440">
    <w:name w:val="Văn bản nội dung (44)"/>
    <w:basedOn w:val="Normal"/>
    <w:link w:val="Vnbnnidung44"/>
    <w:rsid w:val="00263A12"/>
    <w:pPr>
      <w:widowControl w:val="0"/>
      <w:shd w:val="clear" w:color="auto" w:fill="FFFFFF"/>
      <w:spacing w:after="0" w:line="223" w:lineRule="exact"/>
      <w:jc w:val="both"/>
    </w:pPr>
    <w:rPr>
      <w:rFonts w:ascii="Arial" w:hAnsi="Arial" w:cs="Arial"/>
      <w:i/>
      <w:iCs/>
      <w:sz w:val="14"/>
      <w:szCs w:val="14"/>
      <w:lang w:val="en-US"/>
    </w:rPr>
  </w:style>
  <w:style w:type="character" w:customStyle="1" w:styleId="Vnbnnidung4465pt">
    <w:name w:val="Văn bản nội dung (44) + 6.5 pt"/>
    <w:aliases w:val="In đậm16,Không in nghiêng6"/>
    <w:rsid w:val="00263A12"/>
    <w:rPr>
      <w:rFonts w:ascii="Arial" w:hAnsi="Arial" w:cs="Arial"/>
      <w:b/>
      <w:bCs/>
      <w:i/>
      <w:iCs/>
      <w:sz w:val="13"/>
      <w:szCs w:val="13"/>
      <w:u w:val="none"/>
    </w:rPr>
  </w:style>
  <w:style w:type="character" w:customStyle="1" w:styleId="Vnbnnidung2105pt4">
    <w:name w:val="Văn bản nội dung (2) + 10.5 pt4"/>
    <w:aliases w:val="In đậm15,Giãn cách 0 pt21"/>
    <w:rsid w:val="00263A12"/>
    <w:rPr>
      <w:rFonts w:ascii="Arial" w:hAnsi="Arial" w:cs="Arial"/>
      <w:b/>
      <w:bCs/>
      <w:spacing w:val="0"/>
      <w:sz w:val="21"/>
      <w:szCs w:val="21"/>
      <w:u w:val="none"/>
    </w:rPr>
  </w:style>
  <w:style w:type="character" w:customStyle="1" w:styleId="Vnbnnidung29pt3">
    <w:name w:val="Văn bản nội dung (2) + 9 pt3"/>
    <w:aliases w:val="In đậm14,In nghiêng12,Giãn cách 0 pt20"/>
    <w:rsid w:val="00263A12"/>
    <w:rPr>
      <w:rFonts w:ascii="Arial" w:hAnsi="Arial" w:cs="Arial"/>
      <w:b/>
      <w:bCs/>
      <w:i/>
      <w:iCs/>
      <w:spacing w:val="0"/>
      <w:sz w:val="18"/>
      <w:szCs w:val="18"/>
      <w:u w:val="none"/>
    </w:rPr>
  </w:style>
  <w:style w:type="character" w:customStyle="1" w:styleId="Vnbnnidung210pt1">
    <w:name w:val="Văn bản nội dung (2) + 10 pt1"/>
    <w:aliases w:val="Giãn cách 0 pt19"/>
    <w:rsid w:val="00263A12"/>
    <w:rPr>
      <w:rFonts w:ascii="Arial" w:hAnsi="Arial" w:cs="Arial"/>
      <w:noProof/>
      <w:spacing w:val="0"/>
      <w:sz w:val="20"/>
      <w:szCs w:val="20"/>
      <w:u w:val="none"/>
    </w:rPr>
  </w:style>
  <w:style w:type="character" w:customStyle="1" w:styleId="Vnbnnidung24pt3">
    <w:name w:val="Văn bản nội dung (2) + 4 pt3"/>
    <w:aliases w:val="Tỉ lệ 200%"/>
    <w:rsid w:val="00263A12"/>
    <w:rPr>
      <w:rFonts w:ascii="Arial" w:hAnsi="Arial" w:cs="Arial"/>
      <w:spacing w:val="-10"/>
      <w:w w:val="200"/>
      <w:sz w:val="8"/>
      <w:szCs w:val="8"/>
      <w:u w:val="none"/>
    </w:rPr>
  </w:style>
  <w:style w:type="character" w:customStyle="1" w:styleId="Vnbnnidung24pt2">
    <w:name w:val="Văn bản nội dung (2) + 4 pt2"/>
    <w:aliases w:val="Giãn cách 0 pt18"/>
    <w:rsid w:val="00263A12"/>
    <w:rPr>
      <w:rFonts w:ascii="Arial" w:hAnsi="Arial" w:cs="Arial"/>
      <w:spacing w:val="0"/>
      <w:sz w:val="8"/>
      <w:szCs w:val="8"/>
      <w:u w:val="none"/>
    </w:rPr>
  </w:style>
  <w:style w:type="character" w:customStyle="1" w:styleId="Chthchbng12">
    <w:name w:val="Chú thích bảng (12)_"/>
    <w:link w:val="Chthchbng120"/>
    <w:rsid w:val="00263A12"/>
    <w:rPr>
      <w:rFonts w:ascii="Arial" w:hAnsi="Arial" w:cs="Arial"/>
      <w:b/>
      <w:bCs/>
      <w:sz w:val="16"/>
      <w:szCs w:val="16"/>
      <w:shd w:val="clear" w:color="auto" w:fill="FFFFFF"/>
    </w:rPr>
  </w:style>
  <w:style w:type="paragraph" w:customStyle="1" w:styleId="Chthchbng120">
    <w:name w:val="Chú thích bảng (12)"/>
    <w:basedOn w:val="Normal"/>
    <w:link w:val="Chthchbng12"/>
    <w:rsid w:val="00263A12"/>
    <w:pPr>
      <w:widowControl w:val="0"/>
      <w:shd w:val="clear" w:color="auto" w:fill="FFFFFF"/>
      <w:spacing w:after="0" w:line="240" w:lineRule="atLeast"/>
    </w:pPr>
    <w:rPr>
      <w:rFonts w:ascii="Arial" w:hAnsi="Arial" w:cs="Arial"/>
      <w:b/>
      <w:bCs/>
      <w:sz w:val="16"/>
      <w:szCs w:val="16"/>
      <w:lang w:val="en-US"/>
    </w:rPr>
  </w:style>
  <w:style w:type="character" w:customStyle="1" w:styleId="Vnbnnidung2055pt">
    <w:name w:val="Văn bản nội dung (20) + 5.5 pt"/>
    <w:aliases w:val="Không in đậm4"/>
    <w:rsid w:val="00263A12"/>
    <w:rPr>
      <w:rFonts w:ascii="Arial" w:hAnsi="Arial" w:cs="Arial"/>
      <w:b/>
      <w:bCs/>
      <w:sz w:val="11"/>
      <w:szCs w:val="11"/>
      <w:u w:val="none"/>
    </w:rPr>
  </w:style>
  <w:style w:type="character" w:customStyle="1" w:styleId="Vnbnnidung36Chhoanh">
    <w:name w:val="Văn bản nội dung (36) + Chữ hoa nhỏ"/>
    <w:rsid w:val="00263A12"/>
    <w:rPr>
      <w:rFonts w:ascii="Arial" w:hAnsi="Arial" w:cs="Arial"/>
      <w:b/>
      <w:bCs/>
      <w:smallCaps/>
      <w:sz w:val="13"/>
      <w:szCs w:val="13"/>
      <w:u w:val="none"/>
    </w:rPr>
  </w:style>
  <w:style w:type="character" w:customStyle="1" w:styleId="Vnbnnidung45">
    <w:name w:val="Văn bản nội dung (45)_"/>
    <w:link w:val="Vnbnnidung450"/>
    <w:rsid w:val="00263A12"/>
    <w:rPr>
      <w:rFonts w:ascii="Arial" w:hAnsi="Arial" w:cs="Arial"/>
      <w:i/>
      <w:iCs/>
      <w:sz w:val="12"/>
      <w:szCs w:val="12"/>
      <w:shd w:val="clear" w:color="auto" w:fill="FFFFFF"/>
    </w:rPr>
  </w:style>
  <w:style w:type="paragraph" w:customStyle="1" w:styleId="Vnbnnidung450">
    <w:name w:val="Văn bản nội dung (45)"/>
    <w:basedOn w:val="Normal"/>
    <w:link w:val="Vnbnnidung45"/>
    <w:rsid w:val="00263A12"/>
    <w:pPr>
      <w:widowControl w:val="0"/>
      <w:shd w:val="clear" w:color="auto" w:fill="FFFFFF"/>
      <w:spacing w:after="0" w:line="204" w:lineRule="exact"/>
      <w:jc w:val="both"/>
    </w:pPr>
    <w:rPr>
      <w:rFonts w:ascii="Arial" w:hAnsi="Arial" w:cs="Arial"/>
      <w:i/>
      <w:iCs/>
      <w:sz w:val="12"/>
      <w:szCs w:val="12"/>
      <w:lang w:val="en-US"/>
    </w:rPr>
  </w:style>
  <w:style w:type="character" w:customStyle="1" w:styleId="Vnbnnidung4565pt">
    <w:name w:val="Văn bản nội dung (45) + 6.5 pt"/>
    <w:aliases w:val="Không in nghiêng5"/>
    <w:rsid w:val="00263A12"/>
    <w:rPr>
      <w:rFonts w:ascii="Arial" w:hAnsi="Arial" w:cs="Arial"/>
      <w:i/>
      <w:iCs/>
      <w:sz w:val="13"/>
      <w:szCs w:val="13"/>
      <w:u w:val="none"/>
    </w:rPr>
  </w:style>
  <w:style w:type="character" w:customStyle="1" w:styleId="Vnbnnidung275pt2">
    <w:name w:val="Văn bản nội dung (2) + 7.5 pt2"/>
    <w:aliases w:val="In đậm13,In nghiêng11,Giãn cách 0 pt17"/>
    <w:rsid w:val="00263A12"/>
    <w:rPr>
      <w:rFonts w:ascii="Arial" w:hAnsi="Arial" w:cs="Arial"/>
      <w:b/>
      <w:bCs/>
      <w:i/>
      <w:iCs/>
      <w:spacing w:val="0"/>
      <w:sz w:val="15"/>
      <w:szCs w:val="15"/>
      <w:u w:val="none"/>
    </w:rPr>
  </w:style>
  <w:style w:type="character" w:customStyle="1" w:styleId="Vnbnnidung255pt1">
    <w:name w:val="Văn bản nội dung (2) + 5.5 pt1"/>
    <w:aliases w:val="Giãn cách 0 pt16"/>
    <w:rsid w:val="00263A12"/>
    <w:rPr>
      <w:rFonts w:ascii="Arial" w:hAnsi="Arial" w:cs="Arial"/>
      <w:spacing w:val="0"/>
      <w:sz w:val="11"/>
      <w:szCs w:val="11"/>
      <w:u w:val="none"/>
    </w:rPr>
  </w:style>
  <w:style w:type="character" w:customStyle="1" w:styleId="Vnbnnidung46">
    <w:name w:val="Văn bản nội dung (46)_"/>
    <w:link w:val="Vnbnnidung460"/>
    <w:rsid w:val="00263A12"/>
    <w:rPr>
      <w:rFonts w:ascii="Arial" w:hAnsi="Arial" w:cs="Arial"/>
      <w:i/>
      <w:iCs/>
      <w:sz w:val="15"/>
      <w:szCs w:val="15"/>
      <w:shd w:val="clear" w:color="auto" w:fill="FFFFFF"/>
    </w:rPr>
  </w:style>
  <w:style w:type="paragraph" w:customStyle="1" w:styleId="Vnbnnidung460">
    <w:name w:val="Văn bản nội dung (46)"/>
    <w:basedOn w:val="Normal"/>
    <w:link w:val="Vnbnnidung46"/>
    <w:rsid w:val="00263A12"/>
    <w:pPr>
      <w:widowControl w:val="0"/>
      <w:shd w:val="clear" w:color="auto" w:fill="FFFFFF"/>
      <w:spacing w:before="540" w:after="0" w:line="181" w:lineRule="exact"/>
      <w:jc w:val="both"/>
    </w:pPr>
    <w:rPr>
      <w:rFonts w:ascii="Arial" w:hAnsi="Arial" w:cs="Arial"/>
      <w:i/>
      <w:iCs/>
      <w:sz w:val="15"/>
      <w:szCs w:val="15"/>
      <w:lang w:val="en-US"/>
    </w:rPr>
  </w:style>
  <w:style w:type="character" w:customStyle="1" w:styleId="Vnbnnidung207pt1">
    <w:name w:val="Văn bản nội dung (20) + 7 pt1"/>
    <w:aliases w:val="In nghiêng10,Giãn cách -1 pt3"/>
    <w:rsid w:val="00263A12"/>
    <w:rPr>
      <w:rFonts w:ascii="Arial" w:hAnsi="Arial" w:cs="Arial"/>
      <w:b/>
      <w:bCs/>
      <w:i/>
      <w:iCs/>
      <w:spacing w:val="-20"/>
      <w:sz w:val="14"/>
      <w:szCs w:val="14"/>
      <w:u w:val="none"/>
    </w:rPr>
  </w:style>
  <w:style w:type="character" w:customStyle="1" w:styleId="Vnbnnidung47">
    <w:name w:val="Văn bản nội dung (47)_"/>
    <w:link w:val="Vnbnnidung470"/>
    <w:rsid w:val="00263A12"/>
    <w:rPr>
      <w:rFonts w:ascii="Arial" w:hAnsi="Arial" w:cs="Arial"/>
      <w:sz w:val="12"/>
      <w:szCs w:val="12"/>
      <w:shd w:val="clear" w:color="auto" w:fill="FFFFFF"/>
    </w:rPr>
  </w:style>
  <w:style w:type="paragraph" w:customStyle="1" w:styleId="Vnbnnidung470">
    <w:name w:val="Văn bản nội dung (47)"/>
    <w:basedOn w:val="Normal"/>
    <w:link w:val="Vnbnnidung47"/>
    <w:rsid w:val="00263A12"/>
    <w:pPr>
      <w:widowControl w:val="0"/>
      <w:shd w:val="clear" w:color="auto" w:fill="FFFFFF"/>
      <w:spacing w:after="180" w:line="240" w:lineRule="atLeast"/>
      <w:jc w:val="right"/>
    </w:pPr>
    <w:rPr>
      <w:rFonts w:ascii="Arial" w:hAnsi="Arial" w:cs="Arial"/>
      <w:sz w:val="12"/>
      <w:szCs w:val="12"/>
      <w:lang w:val="en-US"/>
    </w:rPr>
  </w:style>
  <w:style w:type="character" w:customStyle="1" w:styleId="Vnbnnidung48">
    <w:name w:val="Văn bản nội dung (48)_"/>
    <w:link w:val="Vnbnnidung480"/>
    <w:rsid w:val="00263A12"/>
    <w:rPr>
      <w:rFonts w:ascii="Arial" w:hAnsi="Arial" w:cs="Arial"/>
      <w:b/>
      <w:bCs/>
      <w:sz w:val="13"/>
      <w:szCs w:val="13"/>
      <w:shd w:val="clear" w:color="auto" w:fill="FFFFFF"/>
    </w:rPr>
  </w:style>
  <w:style w:type="paragraph" w:customStyle="1" w:styleId="Vnbnnidung480">
    <w:name w:val="Văn bản nội dung (48)"/>
    <w:basedOn w:val="Normal"/>
    <w:link w:val="Vnbnnidung48"/>
    <w:rsid w:val="00263A12"/>
    <w:pPr>
      <w:widowControl w:val="0"/>
      <w:shd w:val="clear" w:color="auto" w:fill="FFFFFF"/>
      <w:spacing w:after="0" w:line="237" w:lineRule="exact"/>
    </w:pPr>
    <w:rPr>
      <w:rFonts w:ascii="Arial" w:hAnsi="Arial" w:cs="Arial"/>
      <w:b/>
      <w:bCs/>
      <w:sz w:val="13"/>
      <w:szCs w:val="13"/>
      <w:lang w:val="en-US"/>
    </w:rPr>
  </w:style>
  <w:style w:type="character" w:customStyle="1" w:styleId="Vnbnnidung477pt">
    <w:name w:val="Văn bản nội dung (47) + 7 pt"/>
    <w:aliases w:val="In nghiêng9"/>
    <w:rsid w:val="00263A12"/>
    <w:rPr>
      <w:rFonts w:ascii="Arial" w:hAnsi="Arial" w:cs="Arial"/>
      <w:i/>
      <w:iCs/>
      <w:sz w:val="14"/>
      <w:szCs w:val="14"/>
      <w:u w:val="none"/>
    </w:rPr>
  </w:style>
  <w:style w:type="character" w:customStyle="1" w:styleId="Vnbnnidung245pt1">
    <w:name w:val="Văn bản nội dung (2) + 4.5 pt1"/>
    <w:aliases w:val="Giãn cách 0 pt15"/>
    <w:rsid w:val="00263A12"/>
    <w:rPr>
      <w:rFonts w:ascii="Arial" w:hAnsi="Arial" w:cs="Arial"/>
      <w:spacing w:val="0"/>
      <w:sz w:val="9"/>
      <w:szCs w:val="9"/>
      <w:u w:val="none"/>
    </w:rPr>
  </w:style>
  <w:style w:type="character" w:customStyle="1" w:styleId="Vnbnnidung49">
    <w:name w:val="Văn bản nội dung (49)_"/>
    <w:link w:val="Vnbnnidung490"/>
    <w:rsid w:val="00263A12"/>
    <w:rPr>
      <w:rFonts w:ascii="Arial" w:hAnsi="Arial" w:cs="Arial"/>
      <w:i/>
      <w:iCs/>
      <w:sz w:val="14"/>
      <w:szCs w:val="14"/>
      <w:shd w:val="clear" w:color="auto" w:fill="FFFFFF"/>
    </w:rPr>
  </w:style>
  <w:style w:type="paragraph" w:customStyle="1" w:styleId="Vnbnnidung490">
    <w:name w:val="Văn bản nội dung (49)"/>
    <w:basedOn w:val="Normal"/>
    <w:link w:val="Vnbnnidung49"/>
    <w:rsid w:val="00263A12"/>
    <w:pPr>
      <w:widowControl w:val="0"/>
      <w:shd w:val="clear" w:color="auto" w:fill="FFFFFF"/>
      <w:spacing w:before="180" w:after="0" w:line="190" w:lineRule="exact"/>
      <w:jc w:val="both"/>
    </w:pPr>
    <w:rPr>
      <w:rFonts w:ascii="Arial" w:hAnsi="Arial" w:cs="Arial"/>
      <w:i/>
      <w:iCs/>
      <w:sz w:val="14"/>
      <w:szCs w:val="14"/>
      <w:lang w:val="en-US"/>
    </w:rPr>
  </w:style>
  <w:style w:type="character" w:customStyle="1" w:styleId="Vnbnnidung204pt">
    <w:name w:val="Văn bản nội dung (20) + 4 pt"/>
    <w:rsid w:val="00263A12"/>
    <w:rPr>
      <w:rFonts w:ascii="Arial" w:hAnsi="Arial" w:cs="Arial"/>
      <w:b/>
      <w:bCs/>
      <w:sz w:val="8"/>
      <w:szCs w:val="8"/>
      <w:u w:val="none"/>
    </w:rPr>
  </w:style>
  <w:style w:type="character" w:customStyle="1" w:styleId="Vnbnnidung500">
    <w:name w:val="Văn bản nội dung (50)_"/>
    <w:link w:val="Vnbnnidung501"/>
    <w:rsid w:val="00263A12"/>
    <w:rPr>
      <w:rFonts w:ascii="Arial" w:hAnsi="Arial" w:cs="Arial"/>
      <w:b/>
      <w:bCs/>
      <w:sz w:val="18"/>
      <w:szCs w:val="18"/>
      <w:shd w:val="clear" w:color="auto" w:fill="FFFFFF"/>
    </w:rPr>
  </w:style>
  <w:style w:type="paragraph" w:customStyle="1" w:styleId="Vnbnnidung501">
    <w:name w:val="Văn bản nội dung (50)"/>
    <w:basedOn w:val="Normal"/>
    <w:link w:val="Vnbnnidung500"/>
    <w:rsid w:val="00263A12"/>
    <w:pPr>
      <w:widowControl w:val="0"/>
      <w:shd w:val="clear" w:color="auto" w:fill="FFFFFF"/>
      <w:spacing w:after="300" w:line="240" w:lineRule="atLeast"/>
      <w:ind w:hanging="1060"/>
    </w:pPr>
    <w:rPr>
      <w:rFonts w:ascii="Arial" w:hAnsi="Arial" w:cs="Arial"/>
      <w:b/>
      <w:bCs/>
      <w:sz w:val="18"/>
      <w:szCs w:val="18"/>
      <w:lang w:val="en-US"/>
    </w:rPr>
  </w:style>
  <w:style w:type="character" w:customStyle="1" w:styleId="Vnbnnidung51">
    <w:name w:val="Văn bản nội dung (51)_"/>
    <w:link w:val="Vnbnnidung510"/>
    <w:rsid w:val="00263A12"/>
    <w:rPr>
      <w:rFonts w:ascii="Arial" w:hAnsi="Arial" w:cs="Arial"/>
      <w:i/>
      <w:iCs/>
      <w:sz w:val="21"/>
      <w:szCs w:val="21"/>
      <w:shd w:val="clear" w:color="auto" w:fill="FFFFFF"/>
    </w:rPr>
  </w:style>
  <w:style w:type="paragraph" w:customStyle="1" w:styleId="Vnbnnidung510">
    <w:name w:val="Văn bản nội dung (51)"/>
    <w:basedOn w:val="Normal"/>
    <w:link w:val="Vnbnnidung51"/>
    <w:rsid w:val="00263A12"/>
    <w:pPr>
      <w:widowControl w:val="0"/>
      <w:shd w:val="clear" w:color="auto" w:fill="FFFFFF"/>
      <w:spacing w:after="0" w:line="283" w:lineRule="exact"/>
      <w:jc w:val="both"/>
    </w:pPr>
    <w:rPr>
      <w:rFonts w:ascii="Arial" w:hAnsi="Arial" w:cs="Arial"/>
      <w:i/>
      <w:iCs/>
      <w:sz w:val="21"/>
      <w:szCs w:val="21"/>
      <w:lang w:val="en-US"/>
    </w:rPr>
  </w:style>
  <w:style w:type="character" w:customStyle="1" w:styleId="Vnbnnidung519pt">
    <w:name w:val="Văn bản nội dung (51) + 9 pt"/>
    <w:aliases w:val="In đậm12,Không in nghiêng4"/>
    <w:rsid w:val="00263A12"/>
    <w:rPr>
      <w:rFonts w:ascii="Arial" w:hAnsi="Arial" w:cs="Arial"/>
      <w:b/>
      <w:bCs/>
      <w:i/>
      <w:iCs/>
      <w:sz w:val="18"/>
      <w:szCs w:val="18"/>
      <w:u w:val="none"/>
      <w:lang w:val="en-US" w:eastAsia="en-US"/>
    </w:rPr>
  </w:style>
  <w:style w:type="character" w:customStyle="1" w:styleId="Vnbnnidung29pt2">
    <w:name w:val="Văn bản nội dung (2) + 9 pt2"/>
    <w:aliases w:val="In đậm11,In nghiêng8,Giãn cách -1 pt2"/>
    <w:rsid w:val="00263A12"/>
    <w:rPr>
      <w:rFonts w:ascii="Arial" w:hAnsi="Arial" w:cs="Arial"/>
      <w:b/>
      <w:bCs/>
      <w:i/>
      <w:iCs/>
      <w:spacing w:val="-30"/>
      <w:sz w:val="18"/>
      <w:szCs w:val="18"/>
      <w:u w:val="none"/>
    </w:rPr>
  </w:style>
  <w:style w:type="character" w:customStyle="1" w:styleId="Vnbnnidung216pt3">
    <w:name w:val="Văn bản nội dung (2) + 16 pt3"/>
    <w:aliases w:val="In đậm10,In nghiêng7,Giãn cách 0 pt14"/>
    <w:rsid w:val="00263A12"/>
    <w:rPr>
      <w:rFonts w:ascii="Arial" w:hAnsi="Arial" w:cs="Arial"/>
      <w:b/>
      <w:bCs/>
      <w:i/>
      <w:iCs/>
      <w:spacing w:val="0"/>
      <w:sz w:val="32"/>
      <w:szCs w:val="32"/>
      <w:u w:val="none"/>
    </w:rPr>
  </w:style>
  <w:style w:type="character" w:customStyle="1" w:styleId="Vnbnnidung52">
    <w:name w:val="Văn bản nội dung (52)_"/>
    <w:link w:val="Vnbnnidung520"/>
    <w:rsid w:val="00263A12"/>
    <w:rPr>
      <w:rFonts w:ascii="Arial" w:hAnsi="Arial" w:cs="Arial"/>
      <w:b/>
      <w:bCs/>
      <w:sz w:val="20"/>
      <w:szCs w:val="20"/>
      <w:shd w:val="clear" w:color="auto" w:fill="FFFFFF"/>
    </w:rPr>
  </w:style>
  <w:style w:type="paragraph" w:customStyle="1" w:styleId="Vnbnnidung520">
    <w:name w:val="Văn bản nội dung (52)"/>
    <w:basedOn w:val="Normal"/>
    <w:link w:val="Vnbnnidung52"/>
    <w:rsid w:val="00263A12"/>
    <w:pPr>
      <w:widowControl w:val="0"/>
      <w:shd w:val="clear" w:color="auto" w:fill="FFFFFF"/>
      <w:spacing w:before="480" w:after="0" w:line="240" w:lineRule="atLeast"/>
      <w:jc w:val="center"/>
    </w:pPr>
    <w:rPr>
      <w:rFonts w:ascii="Arial" w:hAnsi="Arial" w:cs="Arial"/>
      <w:b/>
      <w:bCs/>
      <w:sz w:val="20"/>
      <w:szCs w:val="20"/>
      <w:lang w:val="en-US"/>
    </w:rPr>
  </w:style>
  <w:style w:type="character" w:customStyle="1" w:styleId="Vnbnnidung275pt1">
    <w:name w:val="Văn bản nội dung (2) + 7.5 pt1"/>
    <w:aliases w:val="In đậm9,Giãn cách 0 pt13"/>
    <w:rsid w:val="00263A12"/>
    <w:rPr>
      <w:rFonts w:ascii="Arial" w:hAnsi="Arial" w:cs="Arial"/>
      <w:b/>
      <w:bCs/>
      <w:spacing w:val="0"/>
      <w:sz w:val="15"/>
      <w:szCs w:val="15"/>
      <w:u w:val="none"/>
    </w:rPr>
  </w:style>
  <w:style w:type="character" w:customStyle="1" w:styleId="Vnbnnidung27pt">
    <w:name w:val="Văn bản nội dung (2) + 7 pt"/>
    <w:aliases w:val="In đậm8,In nghiêng6,Giãn cách 0 pt12"/>
    <w:rsid w:val="00263A12"/>
    <w:rPr>
      <w:rFonts w:ascii="Arial" w:hAnsi="Arial" w:cs="Arial"/>
      <w:b/>
      <w:bCs/>
      <w:i/>
      <w:iCs/>
      <w:spacing w:val="0"/>
      <w:sz w:val="14"/>
      <w:szCs w:val="14"/>
      <w:u w:val="none"/>
    </w:rPr>
  </w:style>
  <w:style w:type="character" w:customStyle="1" w:styleId="Vnbnnidung27pt1">
    <w:name w:val="Văn bản nội dung (2) + 7 pt1"/>
    <w:aliases w:val="Giãn cách 0 pt11"/>
    <w:rsid w:val="00263A12"/>
    <w:rPr>
      <w:rFonts w:ascii="Arial" w:hAnsi="Arial" w:cs="Arial"/>
      <w:spacing w:val="0"/>
      <w:sz w:val="14"/>
      <w:szCs w:val="14"/>
      <w:u w:val="none"/>
    </w:rPr>
  </w:style>
  <w:style w:type="character" w:customStyle="1" w:styleId="Chthchbng13">
    <w:name w:val="Chú thích bảng (13)_"/>
    <w:link w:val="Chthchbng130"/>
    <w:rsid w:val="00263A12"/>
    <w:rPr>
      <w:rFonts w:ascii="Arial" w:hAnsi="Arial" w:cs="Arial"/>
      <w:b/>
      <w:bCs/>
      <w:sz w:val="19"/>
      <w:szCs w:val="19"/>
      <w:shd w:val="clear" w:color="auto" w:fill="FFFFFF"/>
    </w:rPr>
  </w:style>
  <w:style w:type="paragraph" w:customStyle="1" w:styleId="Chthchbng130">
    <w:name w:val="Chú thích bảng (13)"/>
    <w:basedOn w:val="Normal"/>
    <w:link w:val="Chthchbng13"/>
    <w:rsid w:val="00263A12"/>
    <w:pPr>
      <w:widowControl w:val="0"/>
      <w:shd w:val="clear" w:color="auto" w:fill="FFFFFF"/>
      <w:spacing w:after="0" w:line="240" w:lineRule="atLeast"/>
    </w:pPr>
    <w:rPr>
      <w:rFonts w:ascii="Arial" w:hAnsi="Arial" w:cs="Arial"/>
      <w:b/>
      <w:bCs/>
      <w:sz w:val="19"/>
      <w:szCs w:val="19"/>
      <w:lang w:val="en-US"/>
    </w:rPr>
  </w:style>
  <w:style w:type="character" w:customStyle="1" w:styleId="Vnbnnidung2105pt3">
    <w:name w:val="Văn bản nội dung (2) + 10.5 pt3"/>
    <w:aliases w:val="In đậm7,Chữ hoa nhỏ1,Giãn cách 0 pt10"/>
    <w:rsid w:val="00263A12"/>
    <w:rPr>
      <w:rFonts w:ascii="Arial" w:hAnsi="Arial" w:cs="Arial"/>
      <w:b/>
      <w:bCs/>
      <w:smallCaps/>
      <w:spacing w:val="0"/>
      <w:sz w:val="21"/>
      <w:szCs w:val="21"/>
      <w:u w:val="none"/>
    </w:rPr>
  </w:style>
  <w:style w:type="character" w:customStyle="1" w:styleId="Vnbnnidung53">
    <w:name w:val="Văn bản nội dung (53)_"/>
    <w:link w:val="Vnbnnidung530"/>
    <w:rsid w:val="00263A12"/>
    <w:rPr>
      <w:rFonts w:ascii="Arial" w:hAnsi="Arial" w:cs="Arial"/>
      <w:b/>
      <w:bCs/>
      <w:sz w:val="22"/>
      <w:shd w:val="clear" w:color="auto" w:fill="FFFFFF"/>
    </w:rPr>
  </w:style>
  <w:style w:type="paragraph" w:customStyle="1" w:styleId="Vnbnnidung530">
    <w:name w:val="Văn bản nội dung (53)"/>
    <w:basedOn w:val="Normal"/>
    <w:link w:val="Vnbnnidung53"/>
    <w:rsid w:val="00263A12"/>
    <w:pPr>
      <w:widowControl w:val="0"/>
      <w:shd w:val="clear" w:color="auto" w:fill="FFFFFF"/>
      <w:spacing w:before="360" w:after="0" w:line="240" w:lineRule="atLeast"/>
      <w:jc w:val="center"/>
    </w:pPr>
    <w:rPr>
      <w:rFonts w:ascii="Arial" w:hAnsi="Arial" w:cs="Arial"/>
      <w:b/>
      <w:bCs/>
      <w:sz w:val="22"/>
      <w:szCs w:val="22"/>
      <w:lang w:val="en-US"/>
    </w:rPr>
  </w:style>
  <w:style w:type="character" w:customStyle="1" w:styleId="Vnbnnidung213pt1">
    <w:name w:val="Văn bản nội dung (2) + 13 pt1"/>
    <w:rsid w:val="00263A12"/>
    <w:rPr>
      <w:rFonts w:ascii="Arial" w:hAnsi="Arial" w:cs="Arial"/>
      <w:spacing w:val="-10"/>
      <w:sz w:val="26"/>
      <w:szCs w:val="26"/>
      <w:u w:val="none"/>
    </w:rPr>
  </w:style>
  <w:style w:type="character" w:customStyle="1" w:styleId="Vnbnnidung439pt">
    <w:name w:val="Văn bản nội dung (43) + 9 pt"/>
    <w:aliases w:val="In nghiêng5"/>
    <w:rsid w:val="00263A12"/>
    <w:rPr>
      <w:rFonts w:ascii="Arial" w:hAnsi="Arial" w:cs="Arial"/>
      <w:b/>
      <w:bCs/>
      <w:i/>
      <w:iCs/>
      <w:spacing w:val="0"/>
      <w:sz w:val="18"/>
      <w:szCs w:val="18"/>
      <w:u w:val="none"/>
    </w:rPr>
  </w:style>
  <w:style w:type="character" w:customStyle="1" w:styleId="Vnbnnidung4375pt">
    <w:name w:val="Văn bản nội dung (43) + 7.5 pt"/>
    <w:rsid w:val="00263A12"/>
    <w:rPr>
      <w:rFonts w:ascii="Arial" w:hAnsi="Arial" w:cs="Arial"/>
      <w:b/>
      <w:bCs/>
      <w:spacing w:val="0"/>
      <w:sz w:val="15"/>
      <w:szCs w:val="15"/>
      <w:u w:val="none"/>
    </w:rPr>
  </w:style>
  <w:style w:type="character" w:customStyle="1" w:styleId="Vnbnnidung5012pt">
    <w:name w:val="Văn bản nội dung (50) + 12 pt"/>
    <w:aliases w:val="Giãn cách -1 pt1"/>
    <w:rsid w:val="00263A12"/>
    <w:rPr>
      <w:rFonts w:ascii="Arial" w:hAnsi="Arial" w:cs="Arial"/>
      <w:b/>
      <w:bCs/>
      <w:spacing w:val="-20"/>
      <w:sz w:val="24"/>
      <w:szCs w:val="24"/>
      <w:u w:val="none"/>
      <w:lang w:val="en-US" w:eastAsia="en-US"/>
    </w:rPr>
  </w:style>
  <w:style w:type="character" w:customStyle="1" w:styleId="Vnbnnidung29pt1">
    <w:name w:val="Văn bản nội dung (2) + 9 pt1"/>
    <w:aliases w:val="In đậm6,Giãn cách 0 pt9"/>
    <w:rsid w:val="00263A12"/>
    <w:rPr>
      <w:rFonts w:ascii="Arial" w:hAnsi="Arial" w:cs="Arial"/>
      <w:b/>
      <w:bCs/>
      <w:spacing w:val="0"/>
      <w:sz w:val="18"/>
      <w:szCs w:val="18"/>
      <w:u w:val="none"/>
      <w:lang w:val="en-US" w:eastAsia="en-US"/>
    </w:rPr>
  </w:style>
  <w:style w:type="character" w:customStyle="1" w:styleId="Vnbnnidung2105pt2">
    <w:name w:val="Văn bản nội dung (2) + 10.5 pt2"/>
    <w:aliases w:val="In nghiêng4,Giãn cách 0 pt8"/>
    <w:rsid w:val="00263A12"/>
    <w:rPr>
      <w:rFonts w:ascii="Arial" w:hAnsi="Arial" w:cs="Arial"/>
      <w:i/>
      <w:iCs/>
      <w:spacing w:val="0"/>
      <w:sz w:val="21"/>
      <w:szCs w:val="21"/>
      <w:u w:val="none"/>
      <w:lang w:val="en-US" w:eastAsia="en-US"/>
    </w:rPr>
  </w:style>
  <w:style w:type="character" w:customStyle="1" w:styleId="Vnbnnidung285pt2">
    <w:name w:val="Văn bản nội dung (2) + 8.5 pt2"/>
    <w:aliases w:val="In nghiêng3,Giãn cách 0 pt7"/>
    <w:rsid w:val="00263A12"/>
    <w:rPr>
      <w:rFonts w:ascii="Arial" w:hAnsi="Arial" w:cs="Arial"/>
      <w:i/>
      <w:iCs/>
      <w:spacing w:val="0"/>
      <w:sz w:val="17"/>
      <w:szCs w:val="17"/>
      <w:u w:val="none"/>
      <w:lang w:val="en-US" w:eastAsia="en-US"/>
    </w:rPr>
  </w:style>
  <w:style w:type="character" w:customStyle="1" w:styleId="Vnbnnidung50Chhoanh">
    <w:name w:val="Văn bản nội dung (50) + Chữ hoa nhỏ"/>
    <w:rsid w:val="00263A12"/>
    <w:rPr>
      <w:rFonts w:ascii="Arial" w:hAnsi="Arial" w:cs="Arial"/>
      <w:b/>
      <w:bCs/>
      <w:smallCaps/>
      <w:sz w:val="18"/>
      <w:szCs w:val="18"/>
      <w:u w:val="none"/>
    </w:rPr>
  </w:style>
  <w:style w:type="character" w:customStyle="1" w:styleId="Vnbnnidung54">
    <w:name w:val="Văn bản nội dung (54)_"/>
    <w:link w:val="Vnbnnidung540"/>
    <w:rsid w:val="00263A12"/>
    <w:rPr>
      <w:rFonts w:ascii="Arial" w:hAnsi="Arial" w:cs="Arial"/>
      <w:b/>
      <w:bCs/>
      <w:sz w:val="17"/>
      <w:szCs w:val="17"/>
      <w:shd w:val="clear" w:color="auto" w:fill="FFFFFF"/>
      <w:lang w:val="fr-FR" w:eastAsia="fr-FR"/>
    </w:rPr>
  </w:style>
  <w:style w:type="paragraph" w:customStyle="1" w:styleId="Vnbnnidung540">
    <w:name w:val="Văn bản nội dung (54)"/>
    <w:basedOn w:val="Normal"/>
    <w:link w:val="Vnbnnidung54"/>
    <w:rsid w:val="00263A12"/>
    <w:pPr>
      <w:widowControl w:val="0"/>
      <w:shd w:val="clear" w:color="auto" w:fill="FFFFFF"/>
      <w:spacing w:after="300" w:line="240" w:lineRule="atLeast"/>
      <w:jc w:val="right"/>
    </w:pPr>
    <w:rPr>
      <w:rFonts w:ascii="Arial" w:hAnsi="Arial" w:cs="Arial"/>
      <w:b/>
      <w:bCs/>
      <w:sz w:val="17"/>
      <w:szCs w:val="17"/>
      <w:lang w:val="fr-FR" w:eastAsia="fr-FR"/>
    </w:rPr>
  </w:style>
  <w:style w:type="character" w:customStyle="1" w:styleId="Vnbnnidung216pt2">
    <w:name w:val="Văn bản nội dung (2) + 16 pt2"/>
    <w:aliases w:val="In đậm5,Giãn cách 0 pt6"/>
    <w:rsid w:val="00263A12"/>
    <w:rPr>
      <w:rFonts w:ascii="Arial" w:hAnsi="Arial" w:cs="Arial"/>
      <w:b/>
      <w:bCs/>
      <w:spacing w:val="0"/>
      <w:sz w:val="32"/>
      <w:szCs w:val="32"/>
      <w:u w:val="none"/>
    </w:rPr>
  </w:style>
  <w:style w:type="character" w:customStyle="1" w:styleId="Vnbnnidung216pt1">
    <w:name w:val="Văn bản nội dung (2) + 16 pt1"/>
    <w:aliases w:val="Giãn cách 0 pt5"/>
    <w:rsid w:val="00263A12"/>
    <w:rPr>
      <w:rFonts w:ascii="Arial" w:hAnsi="Arial" w:cs="Arial"/>
      <w:spacing w:val="0"/>
      <w:sz w:val="32"/>
      <w:szCs w:val="32"/>
      <w:u w:val="none"/>
    </w:rPr>
  </w:style>
  <w:style w:type="character" w:customStyle="1" w:styleId="Vnbnnidung55">
    <w:name w:val="Văn bản nội dung (55)_"/>
    <w:link w:val="Vnbnnidung550"/>
    <w:rsid w:val="00263A12"/>
    <w:rPr>
      <w:rFonts w:ascii="Arial" w:hAnsi="Arial" w:cs="Arial"/>
      <w:b/>
      <w:bCs/>
      <w:sz w:val="16"/>
      <w:szCs w:val="16"/>
      <w:shd w:val="clear" w:color="auto" w:fill="FFFFFF"/>
    </w:rPr>
  </w:style>
  <w:style w:type="paragraph" w:customStyle="1" w:styleId="Vnbnnidung550">
    <w:name w:val="Văn bản nội dung (55)"/>
    <w:basedOn w:val="Normal"/>
    <w:link w:val="Vnbnnidung55"/>
    <w:rsid w:val="00263A12"/>
    <w:pPr>
      <w:widowControl w:val="0"/>
      <w:shd w:val="clear" w:color="auto" w:fill="FFFFFF"/>
      <w:spacing w:before="120" w:after="120" w:line="240" w:lineRule="atLeast"/>
      <w:jc w:val="both"/>
    </w:pPr>
    <w:rPr>
      <w:rFonts w:ascii="Arial" w:hAnsi="Arial" w:cs="Arial"/>
      <w:b/>
      <w:bCs/>
      <w:sz w:val="16"/>
      <w:szCs w:val="16"/>
      <w:lang w:val="en-US"/>
    </w:rPr>
  </w:style>
  <w:style w:type="character" w:customStyle="1" w:styleId="Vnbnnidung55105pt">
    <w:name w:val="Văn bản nội dung (55) + 10.5 pt"/>
    <w:rsid w:val="00263A12"/>
    <w:rPr>
      <w:rFonts w:ascii="Arial" w:hAnsi="Arial" w:cs="Arial"/>
      <w:b/>
      <w:bCs/>
      <w:spacing w:val="0"/>
      <w:sz w:val="21"/>
      <w:szCs w:val="21"/>
      <w:u w:val="none"/>
    </w:rPr>
  </w:style>
  <w:style w:type="character" w:customStyle="1" w:styleId="Vnbnnidung56">
    <w:name w:val="Văn bản nội dung (56)_"/>
    <w:link w:val="Vnbnnidung560"/>
    <w:rsid w:val="00263A12"/>
    <w:rPr>
      <w:rFonts w:ascii="Arial" w:hAnsi="Arial" w:cs="Arial"/>
      <w:b/>
      <w:bCs/>
      <w:sz w:val="16"/>
      <w:szCs w:val="16"/>
      <w:shd w:val="clear" w:color="auto" w:fill="FFFFFF"/>
    </w:rPr>
  </w:style>
  <w:style w:type="paragraph" w:customStyle="1" w:styleId="Vnbnnidung560">
    <w:name w:val="Văn bản nội dung (56)"/>
    <w:basedOn w:val="Normal"/>
    <w:link w:val="Vnbnnidung56"/>
    <w:rsid w:val="00263A12"/>
    <w:pPr>
      <w:widowControl w:val="0"/>
      <w:shd w:val="clear" w:color="auto" w:fill="FFFFFF"/>
      <w:spacing w:after="0" w:line="218" w:lineRule="exact"/>
      <w:jc w:val="both"/>
    </w:pPr>
    <w:rPr>
      <w:rFonts w:ascii="Arial" w:hAnsi="Arial" w:cs="Arial"/>
      <w:b/>
      <w:bCs/>
      <w:sz w:val="16"/>
      <w:szCs w:val="16"/>
      <w:lang w:val="en-US"/>
    </w:rPr>
  </w:style>
  <w:style w:type="character" w:customStyle="1" w:styleId="Vnbnnidung438pt">
    <w:name w:val="Văn bản nội dung (43) + 8 pt"/>
    <w:rsid w:val="00263A12"/>
    <w:rPr>
      <w:rFonts w:ascii="Arial" w:hAnsi="Arial" w:cs="Arial"/>
      <w:b/>
      <w:bCs/>
      <w:spacing w:val="0"/>
      <w:sz w:val="16"/>
      <w:szCs w:val="16"/>
      <w:u w:val="none"/>
    </w:rPr>
  </w:style>
  <w:style w:type="character" w:customStyle="1" w:styleId="Vnbnnidung4312pt">
    <w:name w:val="Văn bản nội dung (43) + 12 pt"/>
    <w:aliases w:val="Không in đậm3"/>
    <w:rsid w:val="00263A12"/>
    <w:rPr>
      <w:rFonts w:ascii="Arial" w:hAnsi="Arial" w:cs="Arial"/>
      <w:b/>
      <w:bCs/>
      <w:spacing w:val="0"/>
      <w:sz w:val="24"/>
      <w:szCs w:val="24"/>
      <w:u w:val="none"/>
    </w:rPr>
  </w:style>
  <w:style w:type="character" w:customStyle="1" w:styleId="Vnbnnidung5655pt">
    <w:name w:val="Văn bản nội dung (56) + 5.5 pt"/>
    <w:aliases w:val="Không in đậm2"/>
    <w:rsid w:val="00263A12"/>
    <w:rPr>
      <w:rFonts w:ascii="Arial" w:hAnsi="Arial" w:cs="Arial"/>
      <w:b/>
      <w:bCs/>
      <w:sz w:val="11"/>
      <w:szCs w:val="11"/>
      <w:u w:val="none"/>
    </w:rPr>
  </w:style>
  <w:style w:type="character" w:customStyle="1" w:styleId="Vnbnnidung57">
    <w:name w:val="Văn bản nội dung (57)_"/>
    <w:link w:val="Vnbnnidung570"/>
    <w:rsid w:val="00263A12"/>
    <w:rPr>
      <w:rFonts w:ascii="Arial" w:hAnsi="Arial" w:cs="Arial"/>
      <w:b/>
      <w:bCs/>
      <w:sz w:val="19"/>
      <w:szCs w:val="19"/>
      <w:shd w:val="clear" w:color="auto" w:fill="FFFFFF"/>
    </w:rPr>
  </w:style>
  <w:style w:type="paragraph" w:customStyle="1" w:styleId="Vnbnnidung570">
    <w:name w:val="Văn bản nội dung (57)"/>
    <w:basedOn w:val="Normal"/>
    <w:link w:val="Vnbnnidung57"/>
    <w:rsid w:val="00263A12"/>
    <w:pPr>
      <w:widowControl w:val="0"/>
      <w:shd w:val="clear" w:color="auto" w:fill="FFFFFF"/>
      <w:spacing w:before="240" w:after="0" w:line="240" w:lineRule="atLeast"/>
      <w:jc w:val="center"/>
    </w:pPr>
    <w:rPr>
      <w:rFonts w:ascii="Arial" w:hAnsi="Arial" w:cs="Arial"/>
      <w:b/>
      <w:bCs/>
      <w:sz w:val="19"/>
      <w:szCs w:val="19"/>
      <w:lang w:val="en-US"/>
    </w:rPr>
  </w:style>
  <w:style w:type="character" w:customStyle="1" w:styleId="Vnbnnidung57105pt">
    <w:name w:val="Văn bản nội dung (57) + 10.5 pt"/>
    <w:rsid w:val="00263A12"/>
    <w:rPr>
      <w:rFonts w:ascii="Arial" w:hAnsi="Arial" w:cs="Arial"/>
      <w:b/>
      <w:bCs/>
      <w:spacing w:val="0"/>
      <w:sz w:val="21"/>
      <w:szCs w:val="21"/>
      <w:u w:val="none"/>
    </w:rPr>
  </w:style>
  <w:style w:type="character" w:customStyle="1" w:styleId="Vnbnnidung50105pt">
    <w:name w:val="Văn bản nội dung (50) + 10.5 pt"/>
    <w:aliases w:val="Không in đậm1,In nghiêng2"/>
    <w:rsid w:val="00263A12"/>
    <w:rPr>
      <w:rFonts w:ascii="Arial" w:hAnsi="Arial" w:cs="Arial"/>
      <w:b/>
      <w:bCs/>
      <w:i/>
      <w:iCs/>
      <w:sz w:val="21"/>
      <w:szCs w:val="21"/>
      <w:u w:val="none"/>
    </w:rPr>
  </w:style>
  <w:style w:type="character" w:customStyle="1" w:styleId="Vnbnnidung58">
    <w:name w:val="Văn bản nội dung (58)_"/>
    <w:link w:val="Vnbnnidung580"/>
    <w:rsid w:val="00263A12"/>
    <w:rPr>
      <w:rFonts w:ascii="Arial" w:hAnsi="Arial" w:cs="Arial"/>
      <w:b/>
      <w:bCs/>
      <w:i/>
      <w:iCs/>
      <w:sz w:val="19"/>
      <w:szCs w:val="19"/>
      <w:shd w:val="clear" w:color="auto" w:fill="FFFFFF"/>
    </w:rPr>
  </w:style>
  <w:style w:type="paragraph" w:customStyle="1" w:styleId="Vnbnnidung580">
    <w:name w:val="Văn bản nội dung (58)"/>
    <w:basedOn w:val="Normal"/>
    <w:link w:val="Vnbnnidung58"/>
    <w:rsid w:val="00263A12"/>
    <w:pPr>
      <w:widowControl w:val="0"/>
      <w:shd w:val="clear" w:color="auto" w:fill="FFFFFF"/>
      <w:spacing w:after="600" w:line="240" w:lineRule="atLeast"/>
      <w:jc w:val="both"/>
    </w:pPr>
    <w:rPr>
      <w:rFonts w:ascii="Arial" w:hAnsi="Arial" w:cs="Arial"/>
      <w:b/>
      <w:bCs/>
      <w:i/>
      <w:iCs/>
      <w:sz w:val="19"/>
      <w:szCs w:val="19"/>
      <w:lang w:val="en-US"/>
    </w:rPr>
  </w:style>
  <w:style w:type="character" w:customStyle="1" w:styleId="Vnbnnidung5811pt">
    <w:name w:val="Văn bản nội dung (58) + 11 pt"/>
    <w:aliases w:val="Không in nghiêng3"/>
    <w:rsid w:val="00263A12"/>
    <w:rPr>
      <w:rFonts w:ascii="Arial" w:hAnsi="Arial" w:cs="Arial"/>
      <w:b/>
      <w:bCs/>
      <w:i/>
      <w:iCs/>
      <w:spacing w:val="0"/>
      <w:sz w:val="22"/>
      <w:szCs w:val="22"/>
      <w:u w:val="none"/>
    </w:rPr>
  </w:style>
  <w:style w:type="character" w:customStyle="1" w:styleId="Vnbnnidung28pt1">
    <w:name w:val="Văn bản nội dung (2) + 8 pt1"/>
    <w:aliases w:val="In đậm4,Giãn cách 0 pt4"/>
    <w:rsid w:val="00263A12"/>
    <w:rPr>
      <w:rFonts w:ascii="Arial" w:hAnsi="Arial" w:cs="Arial"/>
      <w:b/>
      <w:bCs/>
      <w:spacing w:val="0"/>
      <w:sz w:val="16"/>
      <w:szCs w:val="16"/>
      <w:u w:val="none"/>
    </w:rPr>
  </w:style>
  <w:style w:type="character" w:customStyle="1" w:styleId="Vnbnnidung285pt1">
    <w:name w:val="Văn bản nội dung (2) + 8.5 pt1"/>
    <w:aliases w:val="In đậm3,In nghiêng1,Giãn cách 0 pt3"/>
    <w:rsid w:val="00263A12"/>
    <w:rPr>
      <w:rFonts w:ascii="Arial" w:hAnsi="Arial" w:cs="Arial"/>
      <w:b/>
      <w:bCs/>
      <w:i/>
      <w:iCs/>
      <w:spacing w:val="0"/>
      <w:sz w:val="17"/>
      <w:szCs w:val="17"/>
      <w:u w:val="none"/>
    </w:rPr>
  </w:style>
  <w:style w:type="character" w:customStyle="1" w:styleId="Vnbnnidung2105pt1">
    <w:name w:val="Văn bản nội dung (2) + 10.5 pt1"/>
    <w:aliases w:val="Giãn cách 0 pt2"/>
    <w:rsid w:val="00263A12"/>
    <w:rPr>
      <w:rFonts w:ascii="Arial" w:hAnsi="Arial" w:cs="Arial"/>
      <w:spacing w:val="0"/>
      <w:sz w:val="21"/>
      <w:szCs w:val="21"/>
      <w:u w:val="none"/>
      <w:lang w:val="es-ES_tradnl" w:eastAsia="es-ES_tradnl"/>
    </w:rPr>
  </w:style>
  <w:style w:type="character" w:customStyle="1" w:styleId="Vnbnnidung211pt1">
    <w:name w:val="Văn bản nội dung (2) + 11 pt1"/>
    <w:aliases w:val="In đậm2"/>
    <w:rsid w:val="00263A12"/>
    <w:rPr>
      <w:rFonts w:ascii="Arial" w:hAnsi="Arial" w:cs="Arial"/>
      <w:b/>
      <w:bCs/>
      <w:spacing w:val="-10"/>
      <w:sz w:val="22"/>
      <w:szCs w:val="22"/>
      <w:u w:val="none"/>
    </w:rPr>
  </w:style>
  <w:style w:type="character" w:customStyle="1" w:styleId="Vnbnnidung2115pt1">
    <w:name w:val="Văn bản nội dung (2) + 11.5 pt1"/>
    <w:aliases w:val="In đậm1"/>
    <w:rsid w:val="00263A12"/>
    <w:rPr>
      <w:rFonts w:ascii="Arial" w:hAnsi="Arial" w:cs="Arial"/>
      <w:b/>
      <w:bCs/>
      <w:spacing w:val="-10"/>
      <w:sz w:val="23"/>
      <w:szCs w:val="23"/>
      <w:u w:val="none"/>
    </w:rPr>
  </w:style>
  <w:style w:type="character" w:customStyle="1" w:styleId="Chthchbng14">
    <w:name w:val="Chú thích bảng (14)_"/>
    <w:link w:val="Chthchbng140"/>
    <w:rsid w:val="00263A12"/>
    <w:rPr>
      <w:rFonts w:ascii="Arial" w:hAnsi="Arial" w:cs="Arial"/>
      <w:b/>
      <w:bCs/>
      <w:sz w:val="21"/>
      <w:szCs w:val="21"/>
      <w:shd w:val="clear" w:color="auto" w:fill="FFFFFF"/>
    </w:rPr>
  </w:style>
  <w:style w:type="paragraph" w:customStyle="1" w:styleId="Chthchbng140">
    <w:name w:val="Chú thích bảng (14)"/>
    <w:basedOn w:val="Normal"/>
    <w:link w:val="Chthchbng14"/>
    <w:rsid w:val="00263A12"/>
    <w:pPr>
      <w:widowControl w:val="0"/>
      <w:shd w:val="clear" w:color="auto" w:fill="FFFFFF"/>
      <w:spacing w:after="0" w:line="240" w:lineRule="atLeast"/>
    </w:pPr>
    <w:rPr>
      <w:rFonts w:ascii="Arial" w:hAnsi="Arial" w:cs="Arial"/>
      <w:b/>
      <w:bCs/>
      <w:sz w:val="21"/>
      <w:szCs w:val="21"/>
      <w:lang w:val="en-US"/>
    </w:rPr>
  </w:style>
  <w:style w:type="character" w:customStyle="1" w:styleId="Vnbnnidung4311pt">
    <w:name w:val="Văn bản nội dung (43) + 11 pt"/>
    <w:rsid w:val="00263A12"/>
    <w:rPr>
      <w:rFonts w:ascii="Arial" w:hAnsi="Arial" w:cs="Arial"/>
      <w:b/>
      <w:bCs/>
      <w:spacing w:val="0"/>
      <w:sz w:val="22"/>
      <w:szCs w:val="22"/>
      <w:u w:val="none"/>
    </w:rPr>
  </w:style>
  <w:style w:type="character" w:customStyle="1" w:styleId="Vnbnnidung59">
    <w:name w:val="Văn bản nội dung (59)_"/>
    <w:link w:val="Vnbnnidung590"/>
    <w:rsid w:val="00263A12"/>
    <w:rPr>
      <w:rFonts w:ascii="Arial" w:hAnsi="Arial" w:cs="Arial"/>
      <w:b/>
      <w:bCs/>
      <w:sz w:val="17"/>
      <w:szCs w:val="17"/>
      <w:shd w:val="clear" w:color="auto" w:fill="FFFFFF"/>
    </w:rPr>
  </w:style>
  <w:style w:type="paragraph" w:customStyle="1" w:styleId="Vnbnnidung590">
    <w:name w:val="Văn bản nội dung (59)"/>
    <w:basedOn w:val="Normal"/>
    <w:link w:val="Vnbnnidung59"/>
    <w:rsid w:val="00263A12"/>
    <w:pPr>
      <w:widowControl w:val="0"/>
      <w:shd w:val="clear" w:color="auto" w:fill="FFFFFF"/>
      <w:spacing w:after="240" w:line="240" w:lineRule="atLeast"/>
      <w:ind w:hanging="1620"/>
    </w:pPr>
    <w:rPr>
      <w:rFonts w:ascii="Arial" w:hAnsi="Arial" w:cs="Arial"/>
      <w:b/>
      <w:bCs/>
      <w:sz w:val="17"/>
      <w:szCs w:val="17"/>
      <w:lang w:val="en-US"/>
    </w:rPr>
  </w:style>
  <w:style w:type="character" w:customStyle="1" w:styleId="Vnbnnidung599pt">
    <w:name w:val="Văn bản nội dung (59) + 9 pt"/>
    <w:rsid w:val="00263A12"/>
    <w:rPr>
      <w:rFonts w:ascii="Arial" w:hAnsi="Arial" w:cs="Arial"/>
      <w:b/>
      <w:bCs/>
      <w:spacing w:val="0"/>
      <w:sz w:val="18"/>
      <w:szCs w:val="18"/>
      <w:u w:val="none"/>
    </w:rPr>
  </w:style>
  <w:style w:type="character" w:customStyle="1" w:styleId="Vnbnnidung27105pt1">
    <w:name w:val="Văn bản nội dung (27) + 10.5 pt1"/>
    <w:aliases w:val="Không in nghiêng2"/>
    <w:rsid w:val="00263A12"/>
    <w:rPr>
      <w:rFonts w:ascii="Arial" w:hAnsi="Arial" w:cs="Arial"/>
      <w:b/>
      <w:bCs/>
      <w:i/>
      <w:iCs/>
      <w:spacing w:val="0"/>
      <w:sz w:val="21"/>
      <w:szCs w:val="21"/>
      <w:u w:val="none"/>
    </w:rPr>
  </w:style>
  <w:style w:type="character" w:customStyle="1" w:styleId="Vnbnnidung24pt1">
    <w:name w:val="Văn bản nội dung (2) + 4 pt1"/>
    <w:aliases w:val="Giãn cách 0 pt1"/>
    <w:rsid w:val="00263A12"/>
    <w:rPr>
      <w:rFonts w:ascii="Arial" w:hAnsi="Arial" w:cs="Arial"/>
      <w:spacing w:val="0"/>
      <w:sz w:val="8"/>
      <w:szCs w:val="8"/>
      <w:u w:val="none"/>
    </w:rPr>
  </w:style>
  <w:style w:type="character" w:customStyle="1" w:styleId="Vnbnnidung600">
    <w:name w:val="Văn bản nội dung (60)_"/>
    <w:link w:val="Vnbnnidung601"/>
    <w:rsid w:val="00263A12"/>
    <w:rPr>
      <w:rFonts w:ascii="Arial" w:hAnsi="Arial" w:cs="Arial"/>
      <w:i/>
      <w:iCs/>
      <w:sz w:val="16"/>
      <w:szCs w:val="16"/>
      <w:shd w:val="clear" w:color="auto" w:fill="FFFFFF"/>
    </w:rPr>
  </w:style>
  <w:style w:type="paragraph" w:customStyle="1" w:styleId="Vnbnnidung601">
    <w:name w:val="Văn bản nội dung (60)"/>
    <w:basedOn w:val="Normal"/>
    <w:link w:val="Vnbnnidung600"/>
    <w:rsid w:val="00263A12"/>
    <w:pPr>
      <w:widowControl w:val="0"/>
      <w:shd w:val="clear" w:color="auto" w:fill="FFFFFF"/>
      <w:spacing w:before="720" w:after="0" w:line="237" w:lineRule="exact"/>
      <w:jc w:val="both"/>
    </w:pPr>
    <w:rPr>
      <w:rFonts w:ascii="Arial" w:hAnsi="Arial" w:cs="Arial"/>
      <w:i/>
      <w:iCs/>
      <w:sz w:val="16"/>
      <w:szCs w:val="16"/>
      <w:lang w:val="en-US"/>
    </w:rPr>
  </w:style>
  <w:style w:type="character" w:customStyle="1" w:styleId="Vnbnnidung60Inm">
    <w:name w:val="Văn bản nội dung (60) + In đậm"/>
    <w:aliases w:val="Không in nghiêng1"/>
    <w:rsid w:val="00263A12"/>
    <w:rPr>
      <w:rFonts w:ascii="Arial" w:hAnsi="Arial" w:cs="Arial"/>
      <w:b/>
      <w:bCs/>
      <w:i/>
      <w:iCs/>
      <w:sz w:val="16"/>
      <w:szCs w:val="16"/>
      <w:u w:val="none"/>
    </w:rPr>
  </w:style>
  <w:style w:type="character" w:customStyle="1" w:styleId="Vnbnnidung4385pt">
    <w:name w:val="Văn bản nội dung (43) + 8.5 pt"/>
    <w:rsid w:val="00263A12"/>
    <w:rPr>
      <w:rFonts w:ascii="Arial" w:hAnsi="Arial" w:cs="Arial"/>
      <w:b/>
      <w:bCs/>
      <w:spacing w:val="0"/>
      <w:sz w:val="17"/>
      <w:szCs w:val="17"/>
      <w:u w:val="none"/>
    </w:rPr>
  </w:style>
  <w:style w:type="paragraph" w:customStyle="1" w:styleId="DefaultParagraphFontParaCharCharCharCharChar">
    <w:name w:val="Default Paragraph Font Para Char Char Char Char Char"/>
    <w:autoRedefine/>
    <w:rsid w:val="00263A12"/>
    <w:pPr>
      <w:tabs>
        <w:tab w:val="left" w:pos="1152"/>
      </w:tabs>
      <w:spacing w:before="120" w:after="120" w:line="312" w:lineRule="auto"/>
    </w:pPr>
    <w:rPr>
      <w:rFonts w:ascii="Arial" w:eastAsia="Times New Roman" w:hAnsi="Arial" w:cs="Arial"/>
      <w:sz w:val="26"/>
      <w:szCs w:val="26"/>
    </w:rPr>
  </w:style>
  <w:style w:type="character" w:customStyle="1" w:styleId="BodyTextChar">
    <w:name w:val="Body Text Char"/>
    <w:link w:val="BodyText"/>
    <w:rsid w:val="00263A12"/>
    <w:rPr>
      <w:sz w:val="26"/>
      <w:szCs w:val="26"/>
      <w:shd w:val="clear" w:color="auto" w:fill="FFFFFF"/>
    </w:rPr>
  </w:style>
  <w:style w:type="paragraph" w:styleId="BodyText">
    <w:name w:val="Body Text"/>
    <w:basedOn w:val="Normal"/>
    <w:link w:val="BodyTextChar"/>
    <w:qFormat/>
    <w:rsid w:val="00263A12"/>
    <w:pPr>
      <w:widowControl w:val="0"/>
      <w:shd w:val="clear" w:color="auto" w:fill="FFFFFF"/>
      <w:spacing w:after="100" w:line="259" w:lineRule="auto"/>
      <w:ind w:firstLine="400"/>
    </w:pPr>
    <w:rPr>
      <w:sz w:val="26"/>
      <w:szCs w:val="26"/>
      <w:lang w:val="en-US"/>
    </w:rPr>
  </w:style>
  <w:style w:type="character" w:customStyle="1" w:styleId="BodyTextChar1">
    <w:name w:val="Body Text Char1"/>
    <w:basedOn w:val="DefaultParagraphFont"/>
    <w:uiPriority w:val="99"/>
    <w:semiHidden/>
    <w:rsid w:val="00263A12"/>
    <w:rPr>
      <w:szCs w:val="28"/>
      <w:lang w:val="vi-VN"/>
    </w:rPr>
  </w:style>
  <w:style w:type="character" w:customStyle="1" w:styleId="Heading1">
    <w:name w:val="Heading #1_"/>
    <w:link w:val="Heading10"/>
    <w:rsid w:val="00263A12"/>
    <w:rPr>
      <w:b/>
      <w:bCs/>
      <w:sz w:val="26"/>
      <w:szCs w:val="26"/>
      <w:shd w:val="clear" w:color="auto" w:fill="FFFFFF"/>
    </w:rPr>
  </w:style>
  <w:style w:type="paragraph" w:customStyle="1" w:styleId="Heading10">
    <w:name w:val="Heading #1"/>
    <w:basedOn w:val="Normal"/>
    <w:link w:val="Heading1"/>
    <w:rsid w:val="00263A12"/>
    <w:pPr>
      <w:widowControl w:val="0"/>
      <w:shd w:val="clear" w:color="auto" w:fill="FFFFFF"/>
      <w:spacing w:after="100" w:line="259" w:lineRule="auto"/>
      <w:ind w:firstLine="710"/>
      <w:outlineLvl w:val="0"/>
    </w:pPr>
    <w:rPr>
      <w:b/>
      <w:bCs/>
      <w:sz w:val="26"/>
      <w:szCs w:val="26"/>
      <w:lang w:val="en-US"/>
    </w:rPr>
  </w:style>
  <w:style w:type="character" w:customStyle="1" w:styleId="Bodytext3">
    <w:name w:val="Body text (3)_"/>
    <w:link w:val="Bodytext30"/>
    <w:rsid w:val="00263A12"/>
    <w:rPr>
      <w:shd w:val="clear" w:color="auto" w:fill="FFFFFF"/>
    </w:rPr>
  </w:style>
  <w:style w:type="paragraph" w:customStyle="1" w:styleId="Bodytext30">
    <w:name w:val="Body text (3)"/>
    <w:basedOn w:val="Normal"/>
    <w:link w:val="Bodytext3"/>
    <w:rsid w:val="00263A12"/>
    <w:pPr>
      <w:widowControl w:val="0"/>
      <w:shd w:val="clear" w:color="auto" w:fill="FFFFFF"/>
      <w:spacing w:after="0" w:line="240" w:lineRule="auto"/>
      <w:ind w:firstLine="220"/>
    </w:pPr>
    <w:rPr>
      <w:szCs w:val="22"/>
      <w:lang w:val="en-US"/>
    </w:rPr>
  </w:style>
  <w:style w:type="character" w:customStyle="1" w:styleId="Picturecaption">
    <w:name w:val="Picture caption_"/>
    <w:link w:val="Picturecaption0"/>
    <w:rsid w:val="00263A12"/>
    <w:rPr>
      <w:sz w:val="26"/>
      <w:szCs w:val="26"/>
      <w:shd w:val="clear" w:color="auto" w:fill="FFFFFF"/>
    </w:rPr>
  </w:style>
  <w:style w:type="paragraph" w:customStyle="1" w:styleId="Picturecaption0">
    <w:name w:val="Picture caption"/>
    <w:basedOn w:val="Normal"/>
    <w:link w:val="Picturecaption"/>
    <w:rsid w:val="00263A12"/>
    <w:pPr>
      <w:widowControl w:val="0"/>
      <w:shd w:val="clear" w:color="auto" w:fill="FFFFFF"/>
      <w:spacing w:after="0" w:line="240" w:lineRule="auto"/>
      <w:ind w:firstLine="350"/>
    </w:pPr>
    <w:rPr>
      <w:sz w:val="26"/>
      <w:szCs w:val="26"/>
      <w:lang w:val="en-US"/>
    </w:rPr>
  </w:style>
  <w:style w:type="character" w:customStyle="1" w:styleId="Bodytext2">
    <w:name w:val="Body text (2)_"/>
    <w:link w:val="Bodytext20"/>
    <w:rsid w:val="00263A12"/>
    <w:rPr>
      <w:rFonts w:ascii="Arial" w:hAnsi="Arial"/>
      <w:sz w:val="15"/>
      <w:szCs w:val="15"/>
      <w:shd w:val="clear" w:color="auto" w:fill="FFFFFF"/>
    </w:rPr>
  </w:style>
  <w:style w:type="paragraph" w:customStyle="1" w:styleId="Bodytext20">
    <w:name w:val="Body text (2)"/>
    <w:basedOn w:val="Normal"/>
    <w:link w:val="Bodytext2"/>
    <w:rsid w:val="00263A12"/>
    <w:pPr>
      <w:widowControl w:val="0"/>
      <w:shd w:val="clear" w:color="auto" w:fill="FFFFFF"/>
      <w:spacing w:after="0" w:line="240" w:lineRule="auto"/>
    </w:pPr>
    <w:rPr>
      <w:rFonts w:ascii="Arial" w:hAnsi="Arial"/>
      <w:sz w:val="15"/>
      <w:szCs w:val="15"/>
      <w:lang w:val="en-US"/>
    </w:rPr>
  </w:style>
  <w:style w:type="character" w:customStyle="1" w:styleId="Bodytext4">
    <w:name w:val="Body text (4)_"/>
    <w:link w:val="Bodytext40"/>
    <w:rsid w:val="00263A12"/>
    <w:rPr>
      <w:rFonts w:ascii="Arial" w:hAnsi="Arial"/>
      <w:i/>
      <w:iCs/>
      <w:sz w:val="18"/>
      <w:szCs w:val="18"/>
      <w:shd w:val="clear" w:color="auto" w:fill="FFFFFF"/>
    </w:rPr>
  </w:style>
  <w:style w:type="paragraph" w:customStyle="1" w:styleId="Bodytext40">
    <w:name w:val="Body text (4)"/>
    <w:basedOn w:val="Normal"/>
    <w:link w:val="Bodytext4"/>
    <w:rsid w:val="00263A12"/>
    <w:pPr>
      <w:widowControl w:val="0"/>
      <w:shd w:val="clear" w:color="auto" w:fill="FFFFFF"/>
      <w:spacing w:after="0" w:line="240" w:lineRule="auto"/>
      <w:jc w:val="center"/>
    </w:pPr>
    <w:rPr>
      <w:rFonts w:ascii="Arial" w:hAnsi="Arial"/>
      <w:i/>
      <w:iCs/>
      <w:sz w:val="18"/>
      <w:szCs w:val="18"/>
      <w:lang w:val="en-US"/>
    </w:rPr>
  </w:style>
  <w:style w:type="character" w:customStyle="1" w:styleId="Tablecaption">
    <w:name w:val="Table caption_"/>
    <w:link w:val="Tablecaption0"/>
    <w:rsid w:val="00263A12"/>
    <w:rPr>
      <w:rFonts w:ascii="Arial" w:hAnsi="Arial"/>
      <w:sz w:val="15"/>
      <w:szCs w:val="15"/>
      <w:shd w:val="clear" w:color="auto" w:fill="FFFFFF"/>
    </w:rPr>
  </w:style>
  <w:style w:type="paragraph" w:customStyle="1" w:styleId="Tablecaption0">
    <w:name w:val="Table caption"/>
    <w:basedOn w:val="Normal"/>
    <w:link w:val="Tablecaption"/>
    <w:rsid w:val="00263A12"/>
    <w:pPr>
      <w:widowControl w:val="0"/>
      <w:shd w:val="clear" w:color="auto" w:fill="FFFFFF"/>
      <w:spacing w:after="0" w:line="240" w:lineRule="auto"/>
    </w:pPr>
    <w:rPr>
      <w:rFonts w:ascii="Arial" w:hAnsi="Arial"/>
      <w:sz w:val="15"/>
      <w:szCs w:val="15"/>
      <w:lang w:val="en-US"/>
    </w:rPr>
  </w:style>
  <w:style w:type="character" w:customStyle="1" w:styleId="Other">
    <w:name w:val="Other_"/>
    <w:link w:val="Other0"/>
    <w:rsid w:val="00263A12"/>
    <w:rPr>
      <w:sz w:val="26"/>
      <w:szCs w:val="26"/>
      <w:shd w:val="clear" w:color="auto" w:fill="FFFFFF"/>
    </w:rPr>
  </w:style>
  <w:style w:type="paragraph" w:customStyle="1" w:styleId="Other0">
    <w:name w:val="Other"/>
    <w:basedOn w:val="Normal"/>
    <w:link w:val="Other"/>
    <w:rsid w:val="00263A12"/>
    <w:pPr>
      <w:widowControl w:val="0"/>
      <w:shd w:val="clear" w:color="auto" w:fill="FFFFFF"/>
      <w:spacing w:after="100" w:line="259" w:lineRule="auto"/>
      <w:ind w:firstLine="400"/>
    </w:pPr>
    <w:rPr>
      <w:sz w:val="26"/>
      <w:szCs w:val="26"/>
      <w:lang w:val="en-US"/>
    </w:rPr>
  </w:style>
  <w:style w:type="character" w:customStyle="1" w:styleId="Bodytext7">
    <w:name w:val="Body text (7)_"/>
    <w:link w:val="Bodytext70"/>
    <w:rsid w:val="00263A12"/>
    <w:rPr>
      <w:rFonts w:ascii="Arial" w:hAnsi="Arial"/>
      <w:sz w:val="22"/>
      <w:shd w:val="clear" w:color="auto" w:fill="FFFFFF"/>
    </w:rPr>
  </w:style>
  <w:style w:type="paragraph" w:customStyle="1" w:styleId="Bodytext70">
    <w:name w:val="Body text (7)"/>
    <w:basedOn w:val="Normal"/>
    <w:link w:val="Bodytext7"/>
    <w:rsid w:val="00263A12"/>
    <w:pPr>
      <w:widowControl w:val="0"/>
      <w:shd w:val="clear" w:color="auto" w:fill="FFFFFF"/>
      <w:spacing w:after="130" w:line="240" w:lineRule="auto"/>
      <w:jc w:val="center"/>
    </w:pPr>
    <w:rPr>
      <w:rFonts w:ascii="Arial" w:hAnsi="Arial"/>
      <w:sz w:val="22"/>
      <w:szCs w:val="22"/>
      <w:lang w:val="en-US"/>
    </w:rPr>
  </w:style>
  <w:style w:type="character" w:customStyle="1" w:styleId="Bodytext8">
    <w:name w:val="Body text (8)_"/>
    <w:link w:val="Bodytext80"/>
    <w:rsid w:val="00263A12"/>
    <w:rPr>
      <w:rFonts w:ascii="Arial" w:hAnsi="Arial"/>
      <w:b/>
      <w:bCs/>
      <w:sz w:val="19"/>
      <w:szCs w:val="19"/>
      <w:shd w:val="clear" w:color="auto" w:fill="FFFFFF"/>
    </w:rPr>
  </w:style>
  <w:style w:type="paragraph" w:customStyle="1" w:styleId="Bodytext80">
    <w:name w:val="Body text (8)"/>
    <w:basedOn w:val="Normal"/>
    <w:link w:val="Bodytext8"/>
    <w:rsid w:val="00263A12"/>
    <w:pPr>
      <w:widowControl w:val="0"/>
      <w:shd w:val="clear" w:color="auto" w:fill="FFFFFF"/>
      <w:spacing w:after="380"/>
      <w:ind w:left="5360" w:hanging="1990"/>
    </w:pPr>
    <w:rPr>
      <w:rFonts w:ascii="Arial" w:hAnsi="Arial"/>
      <w:b/>
      <w:bCs/>
      <w:sz w:val="19"/>
      <w:szCs w:val="19"/>
      <w:lang w:val="en-US"/>
    </w:rPr>
  </w:style>
  <w:style w:type="character" w:customStyle="1" w:styleId="Bodytext0">
    <w:name w:val="Body text_"/>
    <w:basedOn w:val="DefaultParagraphFont"/>
    <w:link w:val="BodyText41"/>
    <w:rsid w:val="005374E1"/>
    <w:rPr>
      <w:rFonts w:eastAsia="Times New Roman" w:cs="Times New Roman"/>
      <w:sz w:val="26"/>
      <w:szCs w:val="26"/>
      <w:shd w:val="clear" w:color="auto" w:fill="FFFFFF"/>
    </w:rPr>
  </w:style>
  <w:style w:type="character" w:customStyle="1" w:styleId="Bodytext11pt">
    <w:name w:val="Body text + 11 pt"/>
    <w:aliases w:val="Italic"/>
    <w:basedOn w:val="Bodytext0"/>
    <w:rsid w:val="005374E1"/>
    <w:rPr>
      <w:rFonts w:eastAsia="Times New Roman" w:cs="Times New Roman"/>
      <w:color w:val="000000"/>
      <w:spacing w:val="0"/>
      <w:w w:val="100"/>
      <w:position w:val="0"/>
      <w:sz w:val="22"/>
      <w:szCs w:val="22"/>
      <w:shd w:val="clear" w:color="auto" w:fill="FFFFFF"/>
      <w:lang w:val="vi-VN"/>
    </w:rPr>
  </w:style>
  <w:style w:type="character" w:customStyle="1" w:styleId="Bodytext11">
    <w:name w:val="Body text + 11"/>
    <w:aliases w:val="5 pt,Bold,Spacing 0 pt,Body text + 10"/>
    <w:basedOn w:val="Bodytext0"/>
    <w:rsid w:val="005374E1"/>
    <w:rPr>
      <w:rFonts w:eastAsia="Times New Roman" w:cs="Times New Roman"/>
      <w:b/>
      <w:bCs/>
      <w:color w:val="000000"/>
      <w:spacing w:val="10"/>
      <w:w w:val="100"/>
      <w:position w:val="0"/>
      <w:sz w:val="23"/>
      <w:szCs w:val="23"/>
      <w:shd w:val="clear" w:color="auto" w:fill="FFFFFF"/>
      <w:lang w:val="vi-VN"/>
    </w:rPr>
  </w:style>
  <w:style w:type="paragraph" w:customStyle="1" w:styleId="BodyText41">
    <w:name w:val="Body Text4"/>
    <w:basedOn w:val="Normal"/>
    <w:link w:val="Bodytext0"/>
    <w:rsid w:val="005374E1"/>
    <w:pPr>
      <w:widowControl w:val="0"/>
      <w:shd w:val="clear" w:color="auto" w:fill="FFFFFF"/>
      <w:spacing w:before="600" w:after="840" w:line="0" w:lineRule="atLeast"/>
      <w:jc w:val="center"/>
    </w:pPr>
    <w:rPr>
      <w:rFonts w:eastAsia="Times New Roman" w:cs="Times New Roman"/>
      <w:sz w:val="26"/>
      <w:szCs w:val="26"/>
      <w:lang w:val="en-US"/>
    </w:rPr>
  </w:style>
  <w:style w:type="character" w:customStyle="1" w:styleId="Bodytext4pt">
    <w:name w:val="Body text + 4 pt"/>
    <w:basedOn w:val="Bodytext0"/>
    <w:rsid w:val="005374E1"/>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200675">
      <w:bodyDiv w:val="1"/>
      <w:marLeft w:val="0"/>
      <w:marRight w:val="0"/>
      <w:marTop w:val="0"/>
      <w:marBottom w:val="0"/>
      <w:divBdr>
        <w:top w:val="none" w:sz="0" w:space="0" w:color="auto"/>
        <w:left w:val="none" w:sz="0" w:space="0" w:color="auto"/>
        <w:bottom w:val="none" w:sz="0" w:space="0" w:color="auto"/>
        <w:right w:val="none" w:sz="0" w:space="0" w:color="auto"/>
      </w:divBdr>
    </w:div>
    <w:div w:id="318703284">
      <w:bodyDiv w:val="1"/>
      <w:marLeft w:val="0"/>
      <w:marRight w:val="0"/>
      <w:marTop w:val="0"/>
      <w:marBottom w:val="0"/>
      <w:divBdr>
        <w:top w:val="none" w:sz="0" w:space="0" w:color="auto"/>
        <w:left w:val="none" w:sz="0" w:space="0" w:color="auto"/>
        <w:bottom w:val="none" w:sz="0" w:space="0" w:color="auto"/>
        <w:right w:val="none" w:sz="0" w:space="0" w:color="auto"/>
      </w:divBdr>
    </w:div>
    <w:div w:id="734158736">
      <w:bodyDiv w:val="1"/>
      <w:marLeft w:val="0"/>
      <w:marRight w:val="0"/>
      <w:marTop w:val="0"/>
      <w:marBottom w:val="0"/>
      <w:divBdr>
        <w:top w:val="none" w:sz="0" w:space="0" w:color="auto"/>
        <w:left w:val="none" w:sz="0" w:space="0" w:color="auto"/>
        <w:bottom w:val="none" w:sz="0" w:space="0" w:color="auto"/>
        <w:right w:val="none" w:sz="0" w:space="0" w:color="auto"/>
      </w:divBdr>
    </w:div>
    <w:div w:id="1083068527">
      <w:bodyDiv w:val="1"/>
      <w:marLeft w:val="0"/>
      <w:marRight w:val="0"/>
      <w:marTop w:val="0"/>
      <w:marBottom w:val="0"/>
      <w:divBdr>
        <w:top w:val="none" w:sz="0" w:space="0" w:color="auto"/>
        <w:left w:val="none" w:sz="0" w:space="0" w:color="auto"/>
        <w:bottom w:val="none" w:sz="0" w:space="0" w:color="auto"/>
        <w:right w:val="none" w:sz="0" w:space="0" w:color="auto"/>
      </w:divBdr>
    </w:div>
    <w:div w:id="1197616804">
      <w:bodyDiv w:val="1"/>
      <w:marLeft w:val="0"/>
      <w:marRight w:val="0"/>
      <w:marTop w:val="0"/>
      <w:marBottom w:val="0"/>
      <w:divBdr>
        <w:top w:val="none" w:sz="0" w:space="0" w:color="auto"/>
        <w:left w:val="none" w:sz="0" w:space="0" w:color="auto"/>
        <w:bottom w:val="none" w:sz="0" w:space="0" w:color="auto"/>
        <w:right w:val="none" w:sz="0" w:space="0" w:color="auto"/>
      </w:divBdr>
    </w:div>
    <w:div w:id="1391029456">
      <w:bodyDiv w:val="1"/>
      <w:marLeft w:val="0"/>
      <w:marRight w:val="0"/>
      <w:marTop w:val="0"/>
      <w:marBottom w:val="0"/>
      <w:divBdr>
        <w:top w:val="none" w:sz="0" w:space="0" w:color="auto"/>
        <w:left w:val="none" w:sz="0" w:space="0" w:color="auto"/>
        <w:bottom w:val="none" w:sz="0" w:space="0" w:color="auto"/>
        <w:right w:val="none" w:sz="0" w:space="0" w:color="auto"/>
      </w:divBdr>
    </w:div>
    <w:div w:id="1823960418">
      <w:bodyDiv w:val="1"/>
      <w:marLeft w:val="0"/>
      <w:marRight w:val="0"/>
      <w:marTop w:val="0"/>
      <w:marBottom w:val="0"/>
      <w:divBdr>
        <w:top w:val="none" w:sz="0" w:space="0" w:color="auto"/>
        <w:left w:val="none" w:sz="0" w:space="0" w:color="auto"/>
        <w:bottom w:val="none" w:sz="0" w:space="0" w:color="auto"/>
        <w:right w:val="none" w:sz="0" w:space="0" w:color="auto"/>
      </w:divBdr>
    </w:div>
    <w:div w:id="211447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6</Pages>
  <Words>1198</Words>
  <Characters>6834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NHAM  VPUBND</dc:creator>
  <cp:lastModifiedBy>Computer</cp:lastModifiedBy>
  <cp:revision>22</cp:revision>
  <cp:lastPrinted>2021-07-07T03:10:00Z</cp:lastPrinted>
  <dcterms:created xsi:type="dcterms:W3CDTF">2021-06-18T08:06:00Z</dcterms:created>
  <dcterms:modified xsi:type="dcterms:W3CDTF">2021-07-07T03:37:00Z</dcterms:modified>
</cp:coreProperties>
</file>